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D8EAE2">
      <w:pPr>
        <w:pStyle w:val="6"/>
        <w:spacing w:before="70" w:line="328" w:lineRule="auto"/>
        <w:ind w:left="1570" w:right="1613"/>
        <w:jc w:val="center"/>
      </w:pPr>
      <w:r>
        <w:t>ВСЕРОССИЙСКАЯ</w:t>
      </w:r>
      <w:r>
        <w:rPr>
          <w:spacing w:val="-15"/>
        </w:rPr>
        <w:t xml:space="preserve"> </w:t>
      </w:r>
      <w:r>
        <w:t>ОЛИМПИАДА</w:t>
      </w:r>
      <w:r>
        <w:rPr>
          <w:spacing w:val="-16"/>
        </w:rPr>
        <w:t xml:space="preserve"> </w:t>
      </w:r>
      <w:r>
        <w:t>ШКОЛЬНИКОВ ПО АНГЛИЙСКОМУ ЯЗЫКУ 202</w:t>
      </w:r>
      <w:r>
        <w:rPr>
          <w:rFonts w:hint="default"/>
          <w:lang w:val="ru-RU"/>
        </w:rPr>
        <w:t>5-2026</w:t>
      </w:r>
      <w:r>
        <w:t xml:space="preserve"> УЧ. Г. ШКОЛЬНЫЙ ЭТАП. 9–11 КЛАССЫ</w:t>
      </w:r>
    </w:p>
    <w:p w14:paraId="2DF4C9B6">
      <w:pPr>
        <w:pStyle w:val="2"/>
        <w:spacing w:before="287"/>
        <w:ind w:left="55" w:right="57"/>
        <w:jc w:val="center"/>
      </w:pPr>
      <w:r>
        <w:rPr>
          <w:spacing w:val="-2"/>
        </w:rPr>
        <w:t>LISTENING</w:t>
      </w:r>
    </w:p>
    <w:p w14:paraId="75B2B177">
      <w:pPr>
        <w:spacing w:before="168"/>
        <w:ind w:left="1593" w:right="1613" w:firstLine="0"/>
        <w:jc w:val="center"/>
        <w:rPr>
          <w:b/>
          <w:sz w:val="28"/>
        </w:rPr>
      </w:pPr>
      <w:r>
        <w:rPr>
          <w:b/>
          <w:sz w:val="28"/>
        </w:rPr>
        <w:t>Time:</w:t>
      </w:r>
      <w:r>
        <w:rPr>
          <w:b/>
          <w:spacing w:val="-2"/>
          <w:sz w:val="28"/>
        </w:rPr>
        <w:t xml:space="preserve"> </w:t>
      </w:r>
      <w:r>
        <w:rPr>
          <w:b/>
          <w:sz w:val="28"/>
        </w:rPr>
        <w:t>10</w:t>
      </w:r>
      <w:r>
        <w:rPr>
          <w:b/>
          <w:spacing w:val="-1"/>
          <w:sz w:val="28"/>
        </w:rPr>
        <w:t xml:space="preserve"> </w:t>
      </w:r>
      <w:r>
        <w:rPr>
          <w:b/>
          <w:spacing w:val="-2"/>
          <w:sz w:val="28"/>
        </w:rPr>
        <w:t>minutes</w:t>
      </w:r>
    </w:p>
    <w:p w14:paraId="45780A9E">
      <w:pPr>
        <w:spacing w:before="158"/>
        <w:ind w:left="40" w:right="57" w:firstLine="0"/>
        <w:jc w:val="center"/>
        <w:rPr>
          <w:b/>
          <w:sz w:val="28"/>
        </w:rPr>
      </w:pPr>
      <w:r>
        <w:rPr>
          <w:b/>
          <w:sz w:val="28"/>
        </w:rPr>
        <w:t>(10</w:t>
      </w:r>
      <w:r>
        <w:rPr>
          <w:b/>
          <w:spacing w:val="2"/>
          <w:sz w:val="28"/>
        </w:rPr>
        <w:t xml:space="preserve"> </w:t>
      </w:r>
      <w:r>
        <w:rPr>
          <w:b/>
          <w:spacing w:val="-2"/>
          <w:sz w:val="28"/>
        </w:rPr>
        <w:t>points)</w:t>
      </w:r>
    </w:p>
    <w:p w14:paraId="5AA91B03">
      <w:pPr>
        <w:pStyle w:val="6"/>
        <w:rPr>
          <w:b/>
          <w:sz w:val="20"/>
        </w:rPr>
      </w:pPr>
    </w:p>
    <w:p w14:paraId="0F130463">
      <w:pPr>
        <w:pStyle w:val="6"/>
        <w:spacing w:before="33"/>
        <w:rPr>
          <w:b/>
          <w:sz w:val="20"/>
        </w:rPr>
      </w:pPr>
      <w:r>
        <w:rPr>
          <w:b/>
          <w:sz w:val="20"/>
        </w:rPr>
        <mc:AlternateContent>
          <mc:Choice Requires="wps">
            <w:drawing>
              <wp:anchor distT="0" distB="0" distL="0" distR="0" simplePos="0" relativeHeight="251672576" behindDoc="1" locked="0" layoutInCell="1" allowOverlap="1">
                <wp:simplePos x="0" y="0"/>
                <wp:positionH relativeFrom="page">
                  <wp:posOffset>644525</wp:posOffset>
                </wp:positionH>
                <wp:positionV relativeFrom="paragraph">
                  <wp:posOffset>185420</wp:posOffset>
                </wp:positionV>
                <wp:extent cx="6267450" cy="971550"/>
                <wp:effectExtent l="0" t="0" r="0" b="0"/>
                <wp:wrapTopAndBottom/>
                <wp:docPr id="2" name="Textbox 2"/>
                <wp:cNvGraphicFramePr/>
                <a:graphic xmlns:a="http://schemas.openxmlformats.org/drawingml/2006/main">
                  <a:graphicData uri="http://schemas.microsoft.com/office/word/2010/wordprocessingShape">
                    <wps:wsp>
                      <wps:cNvSpPr txBox="1"/>
                      <wps:spPr>
                        <a:xfrm>
                          <a:off x="0" y="0"/>
                          <a:ext cx="6267450" cy="971550"/>
                        </a:xfrm>
                        <a:prstGeom prst="rect">
                          <a:avLst/>
                        </a:prstGeom>
                        <a:ln w="6350">
                          <a:solidFill>
                            <a:srgbClr val="000000"/>
                          </a:solidFill>
                          <a:prstDash val="solid"/>
                        </a:ln>
                      </wps:spPr>
                      <wps:txbx>
                        <w:txbxContent>
                          <w:p w14:paraId="3D8CFFB8">
                            <w:pPr>
                              <w:spacing w:before="0" w:line="294" w:lineRule="exact"/>
                              <w:ind w:left="120" w:right="0" w:firstLine="0"/>
                              <w:jc w:val="both"/>
                              <w:rPr>
                                <w:i/>
                                <w:sz w:val="28"/>
                              </w:rPr>
                            </w:pPr>
                            <w:r>
                              <w:rPr>
                                <w:i/>
                                <w:sz w:val="28"/>
                              </w:rPr>
                              <w:t>For</w:t>
                            </w:r>
                            <w:r>
                              <w:rPr>
                                <w:i/>
                                <w:spacing w:val="14"/>
                                <w:sz w:val="28"/>
                              </w:rPr>
                              <w:t xml:space="preserve"> </w:t>
                            </w:r>
                            <w:r>
                              <w:rPr>
                                <w:i/>
                                <w:sz w:val="28"/>
                              </w:rPr>
                              <w:t>items</w:t>
                            </w:r>
                            <w:r>
                              <w:rPr>
                                <w:i/>
                                <w:spacing w:val="17"/>
                                <w:sz w:val="28"/>
                              </w:rPr>
                              <w:t xml:space="preserve"> </w:t>
                            </w:r>
                            <w:r>
                              <w:rPr>
                                <w:b/>
                                <w:i/>
                                <w:sz w:val="28"/>
                              </w:rPr>
                              <w:t>1–10</w:t>
                            </w:r>
                            <w:r>
                              <w:rPr>
                                <w:b/>
                                <w:i/>
                                <w:spacing w:val="18"/>
                                <w:sz w:val="28"/>
                              </w:rPr>
                              <w:t xml:space="preserve"> </w:t>
                            </w:r>
                            <w:r>
                              <w:rPr>
                                <w:i/>
                                <w:sz w:val="28"/>
                              </w:rPr>
                              <w:t>listen</w:t>
                            </w:r>
                            <w:r>
                              <w:rPr>
                                <w:i/>
                                <w:spacing w:val="15"/>
                                <w:sz w:val="28"/>
                              </w:rPr>
                              <w:t xml:space="preserve"> </w:t>
                            </w:r>
                            <w:r>
                              <w:rPr>
                                <w:i/>
                                <w:sz w:val="28"/>
                              </w:rPr>
                              <w:t>to</w:t>
                            </w:r>
                            <w:r>
                              <w:rPr>
                                <w:i/>
                                <w:spacing w:val="17"/>
                                <w:sz w:val="28"/>
                              </w:rPr>
                              <w:t xml:space="preserve"> </w:t>
                            </w:r>
                            <w:r>
                              <w:rPr>
                                <w:i/>
                                <w:sz w:val="28"/>
                              </w:rPr>
                              <w:t>a</w:t>
                            </w:r>
                            <w:r>
                              <w:rPr>
                                <w:i/>
                                <w:spacing w:val="17"/>
                                <w:sz w:val="28"/>
                              </w:rPr>
                              <w:t xml:space="preserve"> </w:t>
                            </w:r>
                            <w:r>
                              <w:rPr>
                                <w:i/>
                                <w:sz w:val="28"/>
                              </w:rPr>
                              <w:t>man</w:t>
                            </w:r>
                            <w:r>
                              <w:rPr>
                                <w:i/>
                                <w:spacing w:val="15"/>
                                <w:sz w:val="28"/>
                              </w:rPr>
                              <w:t xml:space="preserve"> </w:t>
                            </w:r>
                            <w:r>
                              <w:rPr>
                                <w:i/>
                                <w:sz w:val="28"/>
                              </w:rPr>
                              <w:t>talking</w:t>
                            </w:r>
                            <w:r>
                              <w:rPr>
                                <w:i/>
                                <w:spacing w:val="17"/>
                                <w:sz w:val="28"/>
                              </w:rPr>
                              <w:t xml:space="preserve"> </w:t>
                            </w:r>
                            <w:r>
                              <w:rPr>
                                <w:i/>
                                <w:sz w:val="28"/>
                              </w:rPr>
                              <w:t>about</w:t>
                            </w:r>
                            <w:r>
                              <w:rPr>
                                <w:i/>
                                <w:spacing w:val="17"/>
                                <w:sz w:val="28"/>
                              </w:rPr>
                              <w:t xml:space="preserve"> </w:t>
                            </w:r>
                            <w:r>
                              <w:rPr>
                                <w:i/>
                                <w:sz w:val="28"/>
                              </w:rPr>
                              <w:t>a</w:t>
                            </w:r>
                            <w:r>
                              <w:rPr>
                                <w:i/>
                                <w:spacing w:val="15"/>
                                <w:sz w:val="28"/>
                              </w:rPr>
                              <w:t xml:space="preserve"> </w:t>
                            </w:r>
                            <w:r>
                              <w:rPr>
                                <w:i/>
                                <w:sz w:val="28"/>
                              </w:rPr>
                              <w:t>boy</w:t>
                            </w:r>
                            <w:r>
                              <w:rPr>
                                <w:i/>
                                <w:spacing w:val="16"/>
                                <w:sz w:val="28"/>
                              </w:rPr>
                              <w:t xml:space="preserve"> </w:t>
                            </w:r>
                            <w:r>
                              <w:rPr>
                                <w:i/>
                                <w:sz w:val="28"/>
                              </w:rPr>
                              <w:t>called</w:t>
                            </w:r>
                            <w:r>
                              <w:rPr>
                                <w:i/>
                                <w:spacing w:val="18"/>
                                <w:sz w:val="28"/>
                              </w:rPr>
                              <w:t xml:space="preserve"> </w:t>
                            </w:r>
                            <w:r>
                              <w:rPr>
                                <w:i/>
                                <w:sz w:val="28"/>
                              </w:rPr>
                              <w:t>Michael</w:t>
                            </w:r>
                            <w:r>
                              <w:rPr>
                                <w:i/>
                                <w:spacing w:val="17"/>
                                <w:sz w:val="28"/>
                              </w:rPr>
                              <w:t xml:space="preserve"> </w:t>
                            </w:r>
                            <w:r>
                              <w:rPr>
                                <w:i/>
                                <w:sz w:val="28"/>
                              </w:rPr>
                              <w:t>who</w:t>
                            </w:r>
                            <w:r>
                              <w:rPr>
                                <w:i/>
                                <w:spacing w:val="17"/>
                                <w:sz w:val="28"/>
                              </w:rPr>
                              <w:t xml:space="preserve"> </w:t>
                            </w:r>
                            <w:r>
                              <w:rPr>
                                <w:i/>
                                <w:sz w:val="28"/>
                              </w:rPr>
                              <w:t>crossed</w:t>
                            </w:r>
                            <w:r>
                              <w:rPr>
                                <w:i/>
                                <w:spacing w:val="17"/>
                                <w:sz w:val="28"/>
                              </w:rPr>
                              <w:t xml:space="preserve"> </w:t>
                            </w:r>
                            <w:r>
                              <w:rPr>
                                <w:i/>
                                <w:spacing w:val="-5"/>
                                <w:sz w:val="28"/>
                              </w:rPr>
                              <w:t>the</w:t>
                            </w:r>
                          </w:p>
                          <w:p w14:paraId="047B430B">
                            <w:pPr>
                              <w:spacing w:before="64" w:line="288" w:lineRule="auto"/>
                              <w:ind w:left="120" w:right="116" w:firstLine="0"/>
                              <w:jc w:val="both"/>
                              <w:rPr>
                                <w:i/>
                                <w:sz w:val="28"/>
                              </w:rPr>
                            </w:pPr>
                            <w:r>
                              <w:rPr>
                                <w:i/>
                                <w:sz w:val="28"/>
                              </w:rPr>
                              <w:t xml:space="preserve">Atlantic in a sailing boat and decide whether the statements </w:t>
                            </w:r>
                            <w:r>
                              <w:rPr>
                                <w:b/>
                                <w:i/>
                                <w:sz w:val="28"/>
                              </w:rPr>
                              <w:t xml:space="preserve">1–10 </w:t>
                            </w:r>
                            <w:r>
                              <w:rPr>
                                <w:i/>
                                <w:sz w:val="28"/>
                              </w:rPr>
                              <w:t>are TRUE according</w:t>
                            </w:r>
                            <w:r>
                              <w:rPr>
                                <w:i/>
                                <w:spacing w:val="-1"/>
                                <w:sz w:val="28"/>
                              </w:rPr>
                              <w:t xml:space="preserve"> </w:t>
                            </w:r>
                            <w:r>
                              <w:rPr>
                                <w:i/>
                                <w:sz w:val="28"/>
                              </w:rPr>
                              <w:t>to</w:t>
                            </w:r>
                            <w:r>
                              <w:rPr>
                                <w:i/>
                                <w:spacing w:val="-1"/>
                                <w:sz w:val="28"/>
                              </w:rPr>
                              <w:t xml:space="preserve"> </w:t>
                            </w:r>
                            <w:r>
                              <w:rPr>
                                <w:i/>
                                <w:sz w:val="28"/>
                              </w:rPr>
                              <w:t>the</w:t>
                            </w:r>
                            <w:r>
                              <w:rPr>
                                <w:i/>
                                <w:spacing w:val="-5"/>
                                <w:sz w:val="28"/>
                              </w:rPr>
                              <w:t xml:space="preserve"> </w:t>
                            </w:r>
                            <w:r>
                              <w:rPr>
                                <w:i/>
                                <w:sz w:val="28"/>
                              </w:rPr>
                              <w:t>text</w:t>
                            </w:r>
                            <w:r>
                              <w:rPr>
                                <w:i/>
                                <w:spacing w:val="-5"/>
                                <w:sz w:val="28"/>
                              </w:rPr>
                              <w:t xml:space="preserve"> </w:t>
                            </w:r>
                            <w:r>
                              <w:rPr>
                                <w:i/>
                                <w:sz w:val="28"/>
                              </w:rPr>
                              <w:t>you</w:t>
                            </w:r>
                            <w:r>
                              <w:rPr>
                                <w:i/>
                                <w:spacing w:val="-1"/>
                                <w:sz w:val="28"/>
                              </w:rPr>
                              <w:t xml:space="preserve"> </w:t>
                            </w:r>
                            <w:r>
                              <w:rPr>
                                <w:i/>
                                <w:sz w:val="28"/>
                              </w:rPr>
                              <w:t>hear</w:t>
                            </w:r>
                            <w:r>
                              <w:rPr>
                                <w:i/>
                                <w:spacing w:val="-1"/>
                                <w:sz w:val="28"/>
                              </w:rPr>
                              <w:t xml:space="preserve"> </w:t>
                            </w:r>
                            <w:r>
                              <w:rPr>
                                <w:i/>
                                <w:sz w:val="28"/>
                              </w:rPr>
                              <w:t>(</w:t>
                            </w:r>
                            <w:r>
                              <w:rPr>
                                <w:b/>
                                <w:i/>
                                <w:sz w:val="28"/>
                              </w:rPr>
                              <w:t>A</w:t>
                            </w:r>
                            <w:r>
                              <w:rPr>
                                <w:i/>
                                <w:sz w:val="28"/>
                              </w:rPr>
                              <w:t>),</w:t>
                            </w:r>
                            <w:r>
                              <w:rPr>
                                <w:i/>
                                <w:spacing w:val="-3"/>
                                <w:sz w:val="28"/>
                              </w:rPr>
                              <w:t xml:space="preserve"> </w:t>
                            </w:r>
                            <w:r>
                              <w:rPr>
                                <w:i/>
                                <w:sz w:val="28"/>
                              </w:rPr>
                              <w:t>or</w:t>
                            </w:r>
                            <w:r>
                              <w:rPr>
                                <w:i/>
                                <w:spacing w:val="-1"/>
                                <w:sz w:val="28"/>
                              </w:rPr>
                              <w:t xml:space="preserve"> </w:t>
                            </w:r>
                            <w:r>
                              <w:rPr>
                                <w:i/>
                                <w:sz w:val="28"/>
                              </w:rPr>
                              <w:t>FALSE</w:t>
                            </w:r>
                            <w:r>
                              <w:rPr>
                                <w:i/>
                                <w:spacing w:val="-3"/>
                                <w:sz w:val="28"/>
                              </w:rPr>
                              <w:t xml:space="preserve"> </w:t>
                            </w:r>
                            <w:r>
                              <w:rPr>
                                <w:i/>
                                <w:sz w:val="28"/>
                              </w:rPr>
                              <w:t>(</w:t>
                            </w:r>
                            <w:r>
                              <w:rPr>
                                <w:b/>
                                <w:i/>
                                <w:sz w:val="28"/>
                              </w:rPr>
                              <w:t>B</w:t>
                            </w:r>
                            <w:r>
                              <w:rPr>
                                <w:i/>
                                <w:sz w:val="28"/>
                              </w:rPr>
                              <w:t>),</w:t>
                            </w:r>
                            <w:r>
                              <w:rPr>
                                <w:i/>
                                <w:spacing w:val="-3"/>
                                <w:sz w:val="28"/>
                              </w:rPr>
                              <w:t xml:space="preserve"> </w:t>
                            </w:r>
                            <w:r>
                              <w:rPr>
                                <w:i/>
                                <w:sz w:val="28"/>
                              </w:rPr>
                              <w:t>or</w:t>
                            </w:r>
                            <w:r>
                              <w:rPr>
                                <w:i/>
                                <w:spacing w:val="-1"/>
                                <w:sz w:val="28"/>
                              </w:rPr>
                              <w:t xml:space="preserve"> </w:t>
                            </w:r>
                            <w:r>
                              <w:rPr>
                                <w:i/>
                                <w:sz w:val="28"/>
                              </w:rPr>
                              <w:t>the</w:t>
                            </w:r>
                            <w:r>
                              <w:rPr>
                                <w:i/>
                                <w:spacing w:val="-2"/>
                                <w:sz w:val="28"/>
                              </w:rPr>
                              <w:t xml:space="preserve"> </w:t>
                            </w:r>
                            <w:r>
                              <w:rPr>
                                <w:i/>
                                <w:sz w:val="28"/>
                              </w:rPr>
                              <w:t>information</w:t>
                            </w:r>
                            <w:r>
                              <w:rPr>
                                <w:i/>
                                <w:spacing w:val="-5"/>
                                <w:sz w:val="28"/>
                              </w:rPr>
                              <w:t xml:space="preserve"> </w:t>
                            </w:r>
                            <w:r>
                              <w:rPr>
                                <w:i/>
                                <w:sz w:val="28"/>
                              </w:rPr>
                              <w:t>on</w:t>
                            </w:r>
                            <w:r>
                              <w:rPr>
                                <w:i/>
                                <w:spacing w:val="-5"/>
                                <w:sz w:val="28"/>
                              </w:rPr>
                              <w:t xml:space="preserve"> </w:t>
                            </w:r>
                            <w:r>
                              <w:rPr>
                                <w:i/>
                                <w:sz w:val="28"/>
                              </w:rPr>
                              <w:t>the</w:t>
                            </w:r>
                            <w:r>
                              <w:rPr>
                                <w:i/>
                                <w:spacing w:val="-2"/>
                                <w:sz w:val="28"/>
                              </w:rPr>
                              <w:t xml:space="preserve"> </w:t>
                            </w:r>
                            <w:r>
                              <w:rPr>
                                <w:i/>
                                <w:sz w:val="28"/>
                              </w:rPr>
                              <w:t>statement is NOT STATED in the text (</w:t>
                            </w:r>
                            <w:r>
                              <w:rPr>
                                <w:b/>
                                <w:i/>
                                <w:sz w:val="28"/>
                              </w:rPr>
                              <w:t>C</w:t>
                            </w:r>
                            <w:r>
                              <w:rPr>
                                <w:i/>
                                <w:sz w:val="28"/>
                              </w:rPr>
                              <w:t xml:space="preserve">). You will hear the text </w:t>
                            </w:r>
                            <w:r>
                              <w:rPr>
                                <w:b/>
                                <w:i/>
                                <w:sz w:val="28"/>
                              </w:rPr>
                              <w:t>twice</w:t>
                            </w:r>
                            <w:r>
                              <w:rPr>
                                <w:i/>
                                <w:sz w:val="28"/>
                              </w:rPr>
                              <w:t>.</w:t>
                            </w:r>
                          </w:p>
                        </w:txbxContent>
                      </wps:txbx>
                      <wps:bodyPr wrap="square" lIns="0" tIns="0" rIns="0" bIns="0" rtlCol="0">
                        <a:noAutofit/>
                      </wps:bodyPr>
                    </wps:wsp>
                  </a:graphicData>
                </a:graphic>
              </wp:anchor>
            </w:drawing>
          </mc:Choice>
          <mc:Fallback>
            <w:pict>
              <v:shape id="Textbox 2" o:spid="_x0000_s1026" o:spt="202" type="#_x0000_t202" style="position:absolute;left:0pt;margin-left:50.75pt;margin-top:14.6pt;height:76.5pt;width:493.5pt;mso-position-horizontal-relative:page;mso-wrap-distance-bottom:0pt;mso-wrap-distance-top:0pt;z-index:-251643904;mso-width-relative:page;mso-height-relative:page;" filled="f" stroked="t" coordsize="21600,21600" o:gfxdata="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PyPNZNsAAAALAQAA&#10;DwAAAAAAAAABACAAAAAiAAAAZHJzL2Rvd25yZXYueG1sUEsBAhQAFAAAAAgAh07iQMmd16HdAQAA&#10;1wMAAA4AAAAAAAAAAQAgAAAAKgEAAGRycy9lMm9Eb2MueG1sUEsFBgAAAAAGAAYAWQEAAHkFAAAA&#10;AA==&#10;">
                <v:fill on="f" focussize="0,0"/>
                <v:stroke weight="0.5pt" color="#000000" joinstyle="round"/>
                <v:imagedata o:title=""/>
                <o:lock v:ext="edit" aspectratio="f"/>
                <v:textbox inset="0mm,0mm,0mm,0mm">
                  <w:txbxContent>
                    <w:p w14:paraId="3D8CFFB8">
                      <w:pPr>
                        <w:spacing w:before="0" w:line="294" w:lineRule="exact"/>
                        <w:ind w:left="120" w:right="0" w:firstLine="0"/>
                        <w:jc w:val="both"/>
                        <w:rPr>
                          <w:i/>
                          <w:sz w:val="28"/>
                        </w:rPr>
                      </w:pPr>
                      <w:r>
                        <w:rPr>
                          <w:i/>
                          <w:sz w:val="28"/>
                        </w:rPr>
                        <w:t>For</w:t>
                      </w:r>
                      <w:r>
                        <w:rPr>
                          <w:i/>
                          <w:spacing w:val="14"/>
                          <w:sz w:val="28"/>
                        </w:rPr>
                        <w:t xml:space="preserve"> </w:t>
                      </w:r>
                      <w:r>
                        <w:rPr>
                          <w:i/>
                          <w:sz w:val="28"/>
                        </w:rPr>
                        <w:t>items</w:t>
                      </w:r>
                      <w:r>
                        <w:rPr>
                          <w:i/>
                          <w:spacing w:val="17"/>
                          <w:sz w:val="28"/>
                        </w:rPr>
                        <w:t xml:space="preserve"> </w:t>
                      </w:r>
                      <w:r>
                        <w:rPr>
                          <w:b/>
                          <w:i/>
                          <w:sz w:val="28"/>
                        </w:rPr>
                        <w:t>1–10</w:t>
                      </w:r>
                      <w:r>
                        <w:rPr>
                          <w:b/>
                          <w:i/>
                          <w:spacing w:val="18"/>
                          <w:sz w:val="28"/>
                        </w:rPr>
                        <w:t xml:space="preserve"> </w:t>
                      </w:r>
                      <w:r>
                        <w:rPr>
                          <w:i/>
                          <w:sz w:val="28"/>
                        </w:rPr>
                        <w:t>listen</w:t>
                      </w:r>
                      <w:r>
                        <w:rPr>
                          <w:i/>
                          <w:spacing w:val="15"/>
                          <w:sz w:val="28"/>
                        </w:rPr>
                        <w:t xml:space="preserve"> </w:t>
                      </w:r>
                      <w:r>
                        <w:rPr>
                          <w:i/>
                          <w:sz w:val="28"/>
                        </w:rPr>
                        <w:t>to</w:t>
                      </w:r>
                      <w:r>
                        <w:rPr>
                          <w:i/>
                          <w:spacing w:val="17"/>
                          <w:sz w:val="28"/>
                        </w:rPr>
                        <w:t xml:space="preserve"> </w:t>
                      </w:r>
                      <w:r>
                        <w:rPr>
                          <w:i/>
                          <w:sz w:val="28"/>
                        </w:rPr>
                        <w:t>a</w:t>
                      </w:r>
                      <w:r>
                        <w:rPr>
                          <w:i/>
                          <w:spacing w:val="17"/>
                          <w:sz w:val="28"/>
                        </w:rPr>
                        <w:t xml:space="preserve"> </w:t>
                      </w:r>
                      <w:r>
                        <w:rPr>
                          <w:i/>
                          <w:sz w:val="28"/>
                        </w:rPr>
                        <w:t>man</w:t>
                      </w:r>
                      <w:r>
                        <w:rPr>
                          <w:i/>
                          <w:spacing w:val="15"/>
                          <w:sz w:val="28"/>
                        </w:rPr>
                        <w:t xml:space="preserve"> </w:t>
                      </w:r>
                      <w:r>
                        <w:rPr>
                          <w:i/>
                          <w:sz w:val="28"/>
                        </w:rPr>
                        <w:t>talking</w:t>
                      </w:r>
                      <w:r>
                        <w:rPr>
                          <w:i/>
                          <w:spacing w:val="17"/>
                          <w:sz w:val="28"/>
                        </w:rPr>
                        <w:t xml:space="preserve"> </w:t>
                      </w:r>
                      <w:r>
                        <w:rPr>
                          <w:i/>
                          <w:sz w:val="28"/>
                        </w:rPr>
                        <w:t>about</w:t>
                      </w:r>
                      <w:r>
                        <w:rPr>
                          <w:i/>
                          <w:spacing w:val="17"/>
                          <w:sz w:val="28"/>
                        </w:rPr>
                        <w:t xml:space="preserve"> </w:t>
                      </w:r>
                      <w:r>
                        <w:rPr>
                          <w:i/>
                          <w:sz w:val="28"/>
                        </w:rPr>
                        <w:t>a</w:t>
                      </w:r>
                      <w:r>
                        <w:rPr>
                          <w:i/>
                          <w:spacing w:val="15"/>
                          <w:sz w:val="28"/>
                        </w:rPr>
                        <w:t xml:space="preserve"> </w:t>
                      </w:r>
                      <w:r>
                        <w:rPr>
                          <w:i/>
                          <w:sz w:val="28"/>
                        </w:rPr>
                        <w:t>boy</w:t>
                      </w:r>
                      <w:r>
                        <w:rPr>
                          <w:i/>
                          <w:spacing w:val="16"/>
                          <w:sz w:val="28"/>
                        </w:rPr>
                        <w:t xml:space="preserve"> </w:t>
                      </w:r>
                      <w:r>
                        <w:rPr>
                          <w:i/>
                          <w:sz w:val="28"/>
                        </w:rPr>
                        <w:t>called</w:t>
                      </w:r>
                      <w:r>
                        <w:rPr>
                          <w:i/>
                          <w:spacing w:val="18"/>
                          <w:sz w:val="28"/>
                        </w:rPr>
                        <w:t xml:space="preserve"> </w:t>
                      </w:r>
                      <w:r>
                        <w:rPr>
                          <w:i/>
                          <w:sz w:val="28"/>
                        </w:rPr>
                        <w:t>Michael</w:t>
                      </w:r>
                      <w:r>
                        <w:rPr>
                          <w:i/>
                          <w:spacing w:val="17"/>
                          <w:sz w:val="28"/>
                        </w:rPr>
                        <w:t xml:space="preserve"> </w:t>
                      </w:r>
                      <w:r>
                        <w:rPr>
                          <w:i/>
                          <w:sz w:val="28"/>
                        </w:rPr>
                        <w:t>who</w:t>
                      </w:r>
                      <w:r>
                        <w:rPr>
                          <w:i/>
                          <w:spacing w:val="17"/>
                          <w:sz w:val="28"/>
                        </w:rPr>
                        <w:t xml:space="preserve"> </w:t>
                      </w:r>
                      <w:r>
                        <w:rPr>
                          <w:i/>
                          <w:sz w:val="28"/>
                        </w:rPr>
                        <w:t>crossed</w:t>
                      </w:r>
                      <w:r>
                        <w:rPr>
                          <w:i/>
                          <w:spacing w:val="17"/>
                          <w:sz w:val="28"/>
                        </w:rPr>
                        <w:t xml:space="preserve"> </w:t>
                      </w:r>
                      <w:r>
                        <w:rPr>
                          <w:i/>
                          <w:spacing w:val="-5"/>
                          <w:sz w:val="28"/>
                        </w:rPr>
                        <w:t>the</w:t>
                      </w:r>
                    </w:p>
                    <w:p w14:paraId="047B430B">
                      <w:pPr>
                        <w:spacing w:before="64" w:line="288" w:lineRule="auto"/>
                        <w:ind w:left="120" w:right="116" w:firstLine="0"/>
                        <w:jc w:val="both"/>
                        <w:rPr>
                          <w:i/>
                          <w:sz w:val="28"/>
                        </w:rPr>
                      </w:pPr>
                      <w:r>
                        <w:rPr>
                          <w:i/>
                          <w:sz w:val="28"/>
                        </w:rPr>
                        <w:t xml:space="preserve">Atlantic in a sailing boat and decide whether the statements </w:t>
                      </w:r>
                      <w:r>
                        <w:rPr>
                          <w:b/>
                          <w:i/>
                          <w:sz w:val="28"/>
                        </w:rPr>
                        <w:t xml:space="preserve">1–10 </w:t>
                      </w:r>
                      <w:r>
                        <w:rPr>
                          <w:i/>
                          <w:sz w:val="28"/>
                        </w:rPr>
                        <w:t>are TRUE according</w:t>
                      </w:r>
                      <w:r>
                        <w:rPr>
                          <w:i/>
                          <w:spacing w:val="-1"/>
                          <w:sz w:val="28"/>
                        </w:rPr>
                        <w:t xml:space="preserve"> </w:t>
                      </w:r>
                      <w:r>
                        <w:rPr>
                          <w:i/>
                          <w:sz w:val="28"/>
                        </w:rPr>
                        <w:t>to</w:t>
                      </w:r>
                      <w:r>
                        <w:rPr>
                          <w:i/>
                          <w:spacing w:val="-1"/>
                          <w:sz w:val="28"/>
                        </w:rPr>
                        <w:t xml:space="preserve"> </w:t>
                      </w:r>
                      <w:r>
                        <w:rPr>
                          <w:i/>
                          <w:sz w:val="28"/>
                        </w:rPr>
                        <w:t>the</w:t>
                      </w:r>
                      <w:r>
                        <w:rPr>
                          <w:i/>
                          <w:spacing w:val="-5"/>
                          <w:sz w:val="28"/>
                        </w:rPr>
                        <w:t xml:space="preserve"> </w:t>
                      </w:r>
                      <w:r>
                        <w:rPr>
                          <w:i/>
                          <w:sz w:val="28"/>
                        </w:rPr>
                        <w:t>text</w:t>
                      </w:r>
                      <w:r>
                        <w:rPr>
                          <w:i/>
                          <w:spacing w:val="-5"/>
                          <w:sz w:val="28"/>
                        </w:rPr>
                        <w:t xml:space="preserve"> </w:t>
                      </w:r>
                      <w:r>
                        <w:rPr>
                          <w:i/>
                          <w:sz w:val="28"/>
                        </w:rPr>
                        <w:t>you</w:t>
                      </w:r>
                      <w:r>
                        <w:rPr>
                          <w:i/>
                          <w:spacing w:val="-1"/>
                          <w:sz w:val="28"/>
                        </w:rPr>
                        <w:t xml:space="preserve"> </w:t>
                      </w:r>
                      <w:r>
                        <w:rPr>
                          <w:i/>
                          <w:sz w:val="28"/>
                        </w:rPr>
                        <w:t>hear</w:t>
                      </w:r>
                      <w:r>
                        <w:rPr>
                          <w:i/>
                          <w:spacing w:val="-1"/>
                          <w:sz w:val="28"/>
                        </w:rPr>
                        <w:t xml:space="preserve"> </w:t>
                      </w:r>
                      <w:r>
                        <w:rPr>
                          <w:i/>
                          <w:sz w:val="28"/>
                        </w:rPr>
                        <w:t>(</w:t>
                      </w:r>
                      <w:r>
                        <w:rPr>
                          <w:b/>
                          <w:i/>
                          <w:sz w:val="28"/>
                        </w:rPr>
                        <w:t>A</w:t>
                      </w:r>
                      <w:r>
                        <w:rPr>
                          <w:i/>
                          <w:sz w:val="28"/>
                        </w:rPr>
                        <w:t>),</w:t>
                      </w:r>
                      <w:r>
                        <w:rPr>
                          <w:i/>
                          <w:spacing w:val="-3"/>
                          <w:sz w:val="28"/>
                        </w:rPr>
                        <w:t xml:space="preserve"> </w:t>
                      </w:r>
                      <w:r>
                        <w:rPr>
                          <w:i/>
                          <w:sz w:val="28"/>
                        </w:rPr>
                        <w:t>or</w:t>
                      </w:r>
                      <w:r>
                        <w:rPr>
                          <w:i/>
                          <w:spacing w:val="-1"/>
                          <w:sz w:val="28"/>
                        </w:rPr>
                        <w:t xml:space="preserve"> </w:t>
                      </w:r>
                      <w:r>
                        <w:rPr>
                          <w:i/>
                          <w:sz w:val="28"/>
                        </w:rPr>
                        <w:t>FALSE</w:t>
                      </w:r>
                      <w:r>
                        <w:rPr>
                          <w:i/>
                          <w:spacing w:val="-3"/>
                          <w:sz w:val="28"/>
                        </w:rPr>
                        <w:t xml:space="preserve"> </w:t>
                      </w:r>
                      <w:r>
                        <w:rPr>
                          <w:i/>
                          <w:sz w:val="28"/>
                        </w:rPr>
                        <w:t>(</w:t>
                      </w:r>
                      <w:r>
                        <w:rPr>
                          <w:b/>
                          <w:i/>
                          <w:sz w:val="28"/>
                        </w:rPr>
                        <w:t>B</w:t>
                      </w:r>
                      <w:r>
                        <w:rPr>
                          <w:i/>
                          <w:sz w:val="28"/>
                        </w:rPr>
                        <w:t>),</w:t>
                      </w:r>
                      <w:r>
                        <w:rPr>
                          <w:i/>
                          <w:spacing w:val="-3"/>
                          <w:sz w:val="28"/>
                        </w:rPr>
                        <w:t xml:space="preserve"> </w:t>
                      </w:r>
                      <w:r>
                        <w:rPr>
                          <w:i/>
                          <w:sz w:val="28"/>
                        </w:rPr>
                        <w:t>or</w:t>
                      </w:r>
                      <w:r>
                        <w:rPr>
                          <w:i/>
                          <w:spacing w:val="-1"/>
                          <w:sz w:val="28"/>
                        </w:rPr>
                        <w:t xml:space="preserve"> </w:t>
                      </w:r>
                      <w:r>
                        <w:rPr>
                          <w:i/>
                          <w:sz w:val="28"/>
                        </w:rPr>
                        <w:t>the</w:t>
                      </w:r>
                      <w:r>
                        <w:rPr>
                          <w:i/>
                          <w:spacing w:val="-2"/>
                          <w:sz w:val="28"/>
                        </w:rPr>
                        <w:t xml:space="preserve"> </w:t>
                      </w:r>
                      <w:r>
                        <w:rPr>
                          <w:i/>
                          <w:sz w:val="28"/>
                        </w:rPr>
                        <w:t>information</w:t>
                      </w:r>
                      <w:r>
                        <w:rPr>
                          <w:i/>
                          <w:spacing w:val="-5"/>
                          <w:sz w:val="28"/>
                        </w:rPr>
                        <w:t xml:space="preserve"> </w:t>
                      </w:r>
                      <w:r>
                        <w:rPr>
                          <w:i/>
                          <w:sz w:val="28"/>
                        </w:rPr>
                        <w:t>on</w:t>
                      </w:r>
                      <w:r>
                        <w:rPr>
                          <w:i/>
                          <w:spacing w:val="-5"/>
                          <w:sz w:val="28"/>
                        </w:rPr>
                        <w:t xml:space="preserve"> </w:t>
                      </w:r>
                      <w:r>
                        <w:rPr>
                          <w:i/>
                          <w:sz w:val="28"/>
                        </w:rPr>
                        <w:t>the</w:t>
                      </w:r>
                      <w:r>
                        <w:rPr>
                          <w:i/>
                          <w:spacing w:val="-2"/>
                          <w:sz w:val="28"/>
                        </w:rPr>
                        <w:t xml:space="preserve"> </w:t>
                      </w:r>
                      <w:r>
                        <w:rPr>
                          <w:i/>
                          <w:sz w:val="28"/>
                        </w:rPr>
                        <w:t>statement is NOT STATED in the text (</w:t>
                      </w:r>
                      <w:r>
                        <w:rPr>
                          <w:b/>
                          <w:i/>
                          <w:sz w:val="28"/>
                        </w:rPr>
                        <w:t>C</w:t>
                      </w:r>
                      <w:r>
                        <w:rPr>
                          <w:i/>
                          <w:sz w:val="28"/>
                        </w:rPr>
                        <w:t xml:space="preserve">). You will hear the text </w:t>
                      </w:r>
                      <w:r>
                        <w:rPr>
                          <w:b/>
                          <w:i/>
                          <w:sz w:val="28"/>
                        </w:rPr>
                        <w:t>twice</w:t>
                      </w:r>
                      <w:r>
                        <w:rPr>
                          <w:i/>
                          <w:sz w:val="28"/>
                        </w:rPr>
                        <w:t>.</w:t>
                      </w:r>
                    </w:p>
                  </w:txbxContent>
                </v:textbox>
                <w10:wrap type="topAndBottom"/>
              </v:shape>
            </w:pict>
          </mc:Fallback>
        </mc:AlternateContent>
      </w:r>
    </w:p>
    <w:p w14:paraId="294D64C1">
      <w:pPr>
        <w:pStyle w:val="6"/>
        <w:spacing w:before="2"/>
        <w:rPr>
          <w:b/>
        </w:rPr>
      </w:pPr>
    </w:p>
    <w:p w14:paraId="733D58E3">
      <w:pPr>
        <w:pStyle w:val="8"/>
        <w:numPr>
          <w:ilvl w:val="0"/>
          <w:numId w:val="1"/>
        </w:numPr>
        <w:tabs>
          <w:tab w:val="left" w:pos="568"/>
        </w:tabs>
        <w:spacing w:before="0" w:after="0" w:line="276" w:lineRule="auto"/>
        <w:ind w:left="568" w:right="866" w:hanging="360"/>
        <w:jc w:val="left"/>
        <w:rPr>
          <w:sz w:val="28"/>
        </w:rPr>
      </w:pPr>
      <w:r>
        <w:rPr>
          <w:sz w:val="28"/>
        </w:rPr>
        <w:t>Michael</w:t>
      </w:r>
      <w:r>
        <w:rPr>
          <w:spacing w:val="-1"/>
          <w:sz w:val="28"/>
        </w:rPr>
        <w:t xml:space="preserve"> </w:t>
      </w:r>
      <w:r>
        <w:rPr>
          <w:sz w:val="28"/>
        </w:rPr>
        <w:t>Perham,</w:t>
      </w:r>
      <w:r>
        <w:rPr>
          <w:spacing w:val="-3"/>
          <w:sz w:val="28"/>
        </w:rPr>
        <w:t xml:space="preserve"> </w:t>
      </w:r>
      <w:r>
        <w:rPr>
          <w:sz w:val="28"/>
        </w:rPr>
        <w:t>a</w:t>
      </w:r>
      <w:r>
        <w:rPr>
          <w:spacing w:val="-2"/>
          <w:sz w:val="28"/>
        </w:rPr>
        <w:t xml:space="preserve"> </w:t>
      </w:r>
      <w:r>
        <w:rPr>
          <w:sz w:val="28"/>
        </w:rPr>
        <w:t>teenage</w:t>
      </w:r>
      <w:r>
        <w:rPr>
          <w:spacing w:val="-2"/>
          <w:sz w:val="28"/>
        </w:rPr>
        <w:t xml:space="preserve"> </w:t>
      </w:r>
      <w:r>
        <w:rPr>
          <w:sz w:val="28"/>
        </w:rPr>
        <w:t>boy</w:t>
      </w:r>
      <w:r>
        <w:rPr>
          <w:spacing w:val="-6"/>
          <w:sz w:val="28"/>
        </w:rPr>
        <w:t xml:space="preserve"> </w:t>
      </w:r>
      <w:r>
        <w:rPr>
          <w:sz w:val="28"/>
        </w:rPr>
        <w:t>from</w:t>
      </w:r>
      <w:r>
        <w:rPr>
          <w:spacing w:val="-7"/>
          <w:sz w:val="28"/>
        </w:rPr>
        <w:t xml:space="preserve"> </w:t>
      </w:r>
      <w:r>
        <w:rPr>
          <w:sz w:val="28"/>
        </w:rPr>
        <w:t>the</w:t>
      </w:r>
      <w:r>
        <w:rPr>
          <w:spacing w:val="-2"/>
          <w:sz w:val="28"/>
        </w:rPr>
        <w:t xml:space="preserve"> </w:t>
      </w:r>
      <w:r>
        <w:rPr>
          <w:sz w:val="28"/>
        </w:rPr>
        <w:t>south</w:t>
      </w:r>
      <w:r>
        <w:rPr>
          <w:spacing w:val="-1"/>
          <w:sz w:val="28"/>
        </w:rPr>
        <w:t xml:space="preserve"> </w:t>
      </w:r>
      <w:r>
        <w:rPr>
          <w:sz w:val="28"/>
        </w:rPr>
        <w:t>of</w:t>
      </w:r>
      <w:r>
        <w:rPr>
          <w:spacing w:val="-2"/>
          <w:sz w:val="28"/>
        </w:rPr>
        <w:t xml:space="preserve"> </w:t>
      </w:r>
      <w:r>
        <w:rPr>
          <w:sz w:val="28"/>
        </w:rPr>
        <w:t>England,</w:t>
      </w:r>
      <w:r>
        <w:rPr>
          <w:spacing w:val="-6"/>
          <w:sz w:val="28"/>
        </w:rPr>
        <w:t xml:space="preserve"> </w:t>
      </w:r>
      <w:r>
        <w:rPr>
          <w:sz w:val="28"/>
        </w:rPr>
        <w:t>became</w:t>
      </w:r>
      <w:r>
        <w:rPr>
          <w:spacing w:val="-2"/>
          <w:sz w:val="28"/>
        </w:rPr>
        <w:t xml:space="preserve"> </w:t>
      </w:r>
      <w:r>
        <w:rPr>
          <w:sz w:val="28"/>
        </w:rPr>
        <w:t>the</w:t>
      </w:r>
      <w:r>
        <w:rPr>
          <w:spacing w:val="-2"/>
          <w:sz w:val="28"/>
        </w:rPr>
        <w:t xml:space="preserve"> </w:t>
      </w:r>
      <w:r>
        <w:rPr>
          <w:sz w:val="28"/>
        </w:rPr>
        <w:t>only person to sail across the Atlantic alone.</w:t>
      </w:r>
    </w:p>
    <w:p w14:paraId="6376FFD4">
      <w:pPr>
        <w:pStyle w:val="8"/>
        <w:numPr>
          <w:ilvl w:val="0"/>
          <w:numId w:val="1"/>
        </w:numPr>
        <w:tabs>
          <w:tab w:val="left" w:pos="567"/>
        </w:tabs>
        <w:spacing w:before="1" w:after="0" w:line="240" w:lineRule="auto"/>
        <w:ind w:left="567" w:right="0" w:hanging="359"/>
        <w:jc w:val="left"/>
        <w:rPr>
          <w:sz w:val="28"/>
        </w:rPr>
      </w:pPr>
      <w:r>
        <w:rPr>
          <w:sz w:val="28"/>
        </w:rPr>
        <w:t>Michael</w:t>
      </w:r>
      <w:r>
        <w:rPr>
          <w:spacing w:val="-6"/>
          <w:sz w:val="28"/>
        </w:rPr>
        <w:t xml:space="preserve"> </w:t>
      </w:r>
      <w:r>
        <w:rPr>
          <w:sz w:val="28"/>
        </w:rPr>
        <w:t>started</w:t>
      </w:r>
      <w:r>
        <w:rPr>
          <w:spacing w:val="-3"/>
          <w:sz w:val="28"/>
        </w:rPr>
        <w:t xml:space="preserve"> </w:t>
      </w:r>
      <w:r>
        <w:rPr>
          <w:sz w:val="28"/>
        </w:rPr>
        <w:t>his</w:t>
      </w:r>
      <w:r>
        <w:rPr>
          <w:spacing w:val="-7"/>
          <w:sz w:val="28"/>
        </w:rPr>
        <w:t xml:space="preserve"> </w:t>
      </w:r>
      <w:r>
        <w:rPr>
          <w:sz w:val="28"/>
        </w:rPr>
        <w:t>voyage</w:t>
      </w:r>
      <w:r>
        <w:rPr>
          <w:spacing w:val="-5"/>
          <w:sz w:val="28"/>
        </w:rPr>
        <w:t xml:space="preserve"> </w:t>
      </w:r>
      <w:r>
        <w:rPr>
          <w:sz w:val="28"/>
        </w:rPr>
        <w:t>across</w:t>
      </w:r>
      <w:r>
        <w:rPr>
          <w:spacing w:val="-3"/>
          <w:sz w:val="28"/>
        </w:rPr>
        <w:t xml:space="preserve"> </w:t>
      </w:r>
      <w:r>
        <w:rPr>
          <w:sz w:val="28"/>
        </w:rPr>
        <w:t>the</w:t>
      </w:r>
      <w:r>
        <w:rPr>
          <w:spacing w:val="-4"/>
          <w:sz w:val="28"/>
        </w:rPr>
        <w:t xml:space="preserve"> </w:t>
      </w:r>
      <w:r>
        <w:rPr>
          <w:sz w:val="28"/>
        </w:rPr>
        <w:t>Atlantic</w:t>
      </w:r>
      <w:r>
        <w:rPr>
          <w:spacing w:val="-5"/>
          <w:sz w:val="28"/>
        </w:rPr>
        <w:t xml:space="preserve"> </w:t>
      </w:r>
      <w:r>
        <w:rPr>
          <w:sz w:val="28"/>
        </w:rPr>
        <w:t>when</w:t>
      </w:r>
      <w:r>
        <w:rPr>
          <w:spacing w:val="-7"/>
          <w:sz w:val="28"/>
        </w:rPr>
        <w:t xml:space="preserve"> </w:t>
      </w:r>
      <w:r>
        <w:rPr>
          <w:sz w:val="28"/>
        </w:rPr>
        <w:t>he</w:t>
      </w:r>
      <w:r>
        <w:rPr>
          <w:spacing w:val="-4"/>
          <w:sz w:val="28"/>
        </w:rPr>
        <w:t xml:space="preserve"> </w:t>
      </w:r>
      <w:r>
        <w:rPr>
          <w:sz w:val="28"/>
        </w:rPr>
        <w:t>was</w:t>
      </w:r>
      <w:r>
        <w:rPr>
          <w:spacing w:val="-6"/>
          <w:sz w:val="28"/>
        </w:rPr>
        <w:t xml:space="preserve"> </w:t>
      </w:r>
      <w:r>
        <w:rPr>
          <w:spacing w:val="-2"/>
          <w:sz w:val="28"/>
        </w:rPr>
        <w:t>seven.</w:t>
      </w:r>
    </w:p>
    <w:p w14:paraId="05EE4F58">
      <w:pPr>
        <w:pStyle w:val="8"/>
        <w:numPr>
          <w:ilvl w:val="0"/>
          <w:numId w:val="1"/>
        </w:numPr>
        <w:tabs>
          <w:tab w:val="left" w:pos="568"/>
        </w:tabs>
        <w:spacing w:before="45" w:after="0" w:line="276" w:lineRule="auto"/>
        <w:ind w:left="568" w:right="236" w:hanging="360"/>
        <w:jc w:val="left"/>
        <w:rPr>
          <w:sz w:val="28"/>
        </w:rPr>
      </w:pPr>
      <w:r>
        <w:rPr>
          <w:sz w:val="28"/>
        </w:rPr>
        <w:t>The</w:t>
      </w:r>
      <w:r>
        <w:rPr>
          <w:spacing w:val="-3"/>
          <w:sz w:val="28"/>
        </w:rPr>
        <w:t xml:space="preserve"> </w:t>
      </w:r>
      <w:r>
        <w:rPr>
          <w:i/>
          <w:sz w:val="28"/>
        </w:rPr>
        <w:t>Cheeky</w:t>
      </w:r>
      <w:r>
        <w:rPr>
          <w:i/>
          <w:spacing w:val="-3"/>
          <w:sz w:val="28"/>
        </w:rPr>
        <w:t xml:space="preserve"> </w:t>
      </w:r>
      <w:r>
        <w:rPr>
          <w:i/>
          <w:sz w:val="28"/>
        </w:rPr>
        <w:t>Monkey</w:t>
      </w:r>
      <w:r>
        <w:rPr>
          <w:i/>
          <w:spacing w:val="-2"/>
          <w:sz w:val="28"/>
        </w:rPr>
        <w:t xml:space="preserve"> </w:t>
      </w:r>
      <w:r>
        <w:rPr>
          <w:sz w:val="28"/>
        </w:rPr>
        <w:t>is</w:t>
      </w:r>
      <w:r>
        <w:rPr>
          <w:spacing w:val="-2"/>
          <w:sz w:val="28"/>
        </w:rPr>
        <w:t xml:space="preserve"> </w:t>
      </w:r>
      <w:r>
        <w:rPr>
          <w:sz w:val="28"/>
        </w:rPr>
        <w:t>a</w:t>
      </w:r>
      <w:r>
        <w:rPr>
          <w:spacing w:val="-4"/>
          <w:sz w:val="28"/>
        </w:rPr>
        <w:t xml:space="preserve"> </w:t>
      </w:r>
      <w:r>
        <w:rPr>
          <w:sz w:val="28"/>
        </w:rPr>
        <w:t>9-metre</w:t>
      </w:r>
      <w:r>
        <w:rPr>
          <w:spacing w:val="-3"/>
          <w:sz w:val="28"/>
        </w:rPr>
        <w:t xml:space="preserve"> </w:t>
      </w:r>
      <w:r>
        <w:rPr>
          <w:sz w:val="28"/>
        </w:rPr>
        <w:t>yacht</w:t>
      </w:r>
      <w:r>
        <w:rPr>
          <w:spacing w:val="-2"/>
          <w:sz w:val="28"/>
        </w:rPr>
        <w:t xml:space="preserve"> </w:t>
      </w:r>
      <w:r>
        <w:rPr>
          <w:sz w:val="28"/>
        </w:rPr>
        <w:t>which</w:t>
      </w:r>
      <w:r>
        <w:rPr>
          <w:spacing w:val="-2"/>
          <w:sz w:val="28"/>
        </w:rPr>
        <w:t xml:space="preserve"> </w:t>
      </w:r>
      <w:r>
        <w:rPr>
          <w:sz w:val="28"/>
        </w:rPr>
        <w:t>was</w:t>
      </w:r>
      <w:r>
        <w:rPr>
          <w:spacing w:val="-4"/>
          <w:sz w:val="28"/>
        </w:rPr>
        <w:t xml:space="preserve"> </w:t>
      </w:r>
      <w:r>
        <w:rPr>
          <w:sz w:val="28"/>
        </w:rPr>
        <w:t>designed</w:t>
      </w:r>
      <w:r>
        <w:rPr>
          <w:spacing w:val="-2"/>
          <w:sz w:val="28"/>
        </w:rPr>
        <w:t xml:space="preserve"> </w:t>
      </w:r>
      <w:r>
        <w:rPr>
          <w:sz w:val="28"/>
        </w:rPr>
        <w:t>for</w:t>
      </w:r>
      <w:r>
        <w:rPr>
          <w:spacing w:val="-5"/>
          <w:sz w:val="28"/>
        </w:rPr>
        <w:t xml:space="preserve"> </w:t>
      </w:r>
      <w:r>
        <w:rPr>
          <w:sz w:val="28"/>
        </w:rPr>
        <w:t>the</w:t>
      </w:r>
      <w:r>
        <w:rPr>
          <w:spacing w:val="-3"/>
          <w:sz w:val="28"/>
        </w:rPr>
        <w:t xml:space="preserve"> </w:t>
      </w:r>
      <w:r>
        <w:rPr>
          <w:sz w:val="28"/>
        </w:rPr>
        <w:t xml:space="preserve">cross-Atlantic </w:t>
      </w:r>
      <w:r>
        <w:rPr>
          <w:spacing w:val="-2"/>
          <w:sz w:val="28"/>
        </w:rPr>
        <w:t>voyage.</w:t>
      </w:r>
    </w:p>
    <w:p w14:paraId="65A0351D">
      <w:pPr>
        <w:pStyle w:val="8"/>
        <w:numPr>
          <w:ilvl w:val="0"/>
          <w:numId w:val="1"/>
        </w:numPr>
        <w:tabs>
          <w:tab w:val="left" w:pos="568"/>
        </w:tabs>
        <w:spacing w:before="0" w:after="0" w:line="273" w:lineRule="auto"/>
        <w:ind w:left="568" w:right="346" w:hanging="360"/>
        <w:jc w:val="left"/>
        <w:rPr>
          <w:sz w:val="28"/>
        </w:rPr>
      </w:pPr>
      <w:r>
        <w:rPr>
          <w:sz w:val="28"/>
        </w:rPr>
        <w:t>During</w:t>
      </w:r>
      <w:r>
        <w:rPr>
          <w:spacing w:val="-5"/>
          <w:sz w:val="28"/>
        </w:rPr>
        <w:t xml:space="preserve"> </w:t>
      </w:r>
      <w:r>
        <w:rPr>
          <w:sz w:val="28"/>
        </w:rPr>
        <w:t>his</w:t>
      </w:r>
      <w:r>
        <w:rPr>
          <w:spacing w:val="-5"/>
          <w:sz w:val="28"/>
        </w:rPr>
        <w:t xml:space="preserve"> </w:t>
      </w:r>
      <w:r>
        <w:rPr>
          <w:sz w:val="28"/>
        </w:rPr>
        <w:t>voyage,</w:t>
      </w:r>
      <w:r>
        <w:rPr>
          <w:spacing w:val="-6"/>
          <w:sz w:val="28"/>
        </w:rPr>
        <w:t xml:space="preserve"> </w:t>
      </w:r>
      <w:r>
        <w:rPr>
          <w:sz w:val="28"/>
        </w:rPr>
        <w:t>Michael</w:t>
      </w:r>
      <w:r>
        <w:rPr>
          <w:spacing w:val="-1"/>
          <w:sz w:val="28"/>
        </w:rPr>
        <w:t xml:space="preserve"> </w:t>
      </w:r>
      <w:r>
        <w:rPr>
          <w:sz w:val="28"/>
        </w:rPr>
        <w:t>ate</w:t>
      </w:r>
      <w:r>
        <w:rPr>
          <w:spacing w:val="-2"/>
          <w:sz w:val="28"/>
        </w:rPr>
        <w:t xml:space="preserve"> </w:t>
      </w:r>
      <w:r>
        <w:rPr>
          <w:sz w:val="28"/>
        </w:rPr>
        <w:t>food</w:t>
      </w:r>
      <w:r>
        <w:rPr>
          <w:spacing w:val="-1"/>
          <w:sz w:val="28"/>
        </w:rPr>
        <w:t xml:space="preserve"> </w:t>
      </w:r>
      <w:r>
        <w:rPr>
          <w:sz w:val="28"/>
        </w:rPr>
        <w:t>which</w:t>
      </w:r>
      <w:r>
        <w:rPr>
          <w:spacing w:val="-1"/>
          <w:sz w:val="28"/>
        </w:rPr>
        <w:t xml:space="preserve"> </w:t>
      </w:r>
      <w:r>
        <w:rPr>
          <w:sz w:val="28"/>
        </w:rPr>
        <w:t>had</w:t>
      </w:r>
      <w:r>
        <w:rPr>
          <w:spacing w:val="-4"/>
          <w:sz w:val="28"/>
        </w:rPr>
        <w:t xml:space="preserve"> </w:t>
      </w:r>
      <w:r>
        <w:rPr>
          <w:sz w:val="28"/>
        </w:rPr>
        <w:t>been</w:t>
      </w:r>
      <w:r>
        <w:rPr>
          <w:spacing w:val="-1"/>
          <w:sz w:val="28"/>
        </w:rPr>
        <w:t xml:space="preserve"> </w:t>
      </w:r>
      <w:r>
        <w:rPr>
          <w:sz w:val="28"/>
        </w:rPr>
        <w:t>presented</w:t>
      </w:r>
      <w:r>
        <w:rPr>
          <w:spacing w:val="-1"/>
          <w:sz w:val="28"/>
        </w:rPr>
        <w:t xml:space="preserve"> </w:t>
      </w:r>
      <w:r>
        <w:rPr>
          <w:sz w:val="28"/>
        </w:rPr>
        <w:t>to</w:t>
      </w:r>
      <w:r>
        <w:rPr>
          <w:spacing w:val="-1"/>
          <w:sz w:val="28"/>
        </w:rPr>
        <w:t xml:space="preserve"> </w:t>
      </w:r>
      <w:r>
        <w:rPr>
          <w:sz w:val="28"/>
        </w:rPr>
        <w:t>him</w:t>
      </w:r>
      <w:r>
        <w:rPr>
          <w:spacing w:val="-7"/>
          <w:sz w:val="28"/>
        </w:rPr>
        <w:t xml:space="preserve"> </w:t>
      </w:r>
      <w:r>
        <w:rPr>
          <w:sz w:val="28"/>
        </w:rPr>
        <w:t>by</w:t>
      </w:r>
      <w:r>
        <w:rPr>
          <w:spacing w:val="-6"/>
          <w:sz w:val="28"/>
        </w:rPr>
        <w:t xml:space="preserve"> </w:t>
      </w:r>
      <w:r>
        <w:rPr>
          <w:sz w:val="28"/>
        </w:rPr>
        <w:t>a</w:t>
      </w:r>
      <w:r>
        <w:rPr>
          <w:spacing w:val="-3"/>
          <w:sz w:val="28"/>
        </w:rPr>
        <w:t xml:space="preserve"> </w:t>
      </w:r>
      <w:r>
        <w:rPr>
          <w:sz w:val="28"/>
        </w:rPr>
        <w:t xml:space="preserve">local </w:t>
      </w:r>
      <w:r>
        <w:rPr>
          <w:spacing w:val="-2"/>
          <w:sz w:val="28"/>
        </w:rPr>
        <w:t>supermarket.</w:t>
      </w:r>
    </w:p>
    <w:p w14:paraId="39BCAC31">
      <w:pPr>
        <w:pStyle w:val="8"/>
        <w:numPr>
          <w:ilvl w:val="0"/>
          <w:numId w:val="1"/>
        </w:numPr>
        <w:tabs>
          <w:tab w:val="left" w:pos="567"/>
        </w:tabs>
        <w:spacing w:before="7" w:after="0" w:line="240" w:lineRule="auto"/>
        <w:ind w:left="567" w:right="0" w:hanging="359"/>
        <w:jc w:val="left"/>
        <w:rPr>
          <w:sz w:val="28"/>
        </w:rPr>
      </w:pPr>
      <w:r>
        <w:rPr>
          <w:sz w:val="28"/>
        </w:rPr>
        <w:t>Burgers</w:t>
      </w:r>
      <w:r>
        <w:rPr>
          <w:spacing w:val="-6"/>
          <w:sz w:val="28"/>
        </w:rPr>
        <w:t xml:space="preserve"> </w:t>
      </w:r>
      <w:r>
        <w:rPr>
          <w:sz w:val="28"/>
        </w:rPr>
        <w:t>and</w:t>
      </w:r>
      <w:r>
        <w:rPr>
          <w:spacing w:val="-4"/>
          <w:sz w:val="28"/>
        </w:rPr>
        <w:t xml:space="preserve"> </w:t>
      </w:r>
      <w:r>
        <w:rPr>
          <w:sz w:val="28"/>
        </w:rPr>
        <w:t>crisps</w:t>
      </w:r>
      <w:r>
        <w:rPr>
          <w:spacing w:val="-3"/>
          <w:sz w:val="28"/>
        </w:rPr>
        <w:t xml:space="preserve"> </w:t>
      </w:r>
      <w:r>
        <w:rPr>
          <w:sz w:val="28"/>
        </w:rPr>
        <w:t>were</w:t>
      </w:r>
      <w:r>
        <w:rPr>
          <w:spacing w:val="-5"/>
          <w:sz w:val="28"/>
        </w:rPr>
        <w:t xml:space="preserve"> </w:t>
      </w:r>
      <w:r>
        <w:rPr>
          <w:sz w:val="28"/>
        </w:rPr>
        <w:t>the</w:t>
      </w:r>
      <w:r>
        <w:rPr>
          <w:spacing w:val="-4"/>
          <w:sz w:val="28"/>
        </w:rPr>
        <w:t xml:space="preserve"> </w:t>
      </w:r>
      <w:r>
        <w:rPr>
          <w:sz w:val="28"/>
        </w:rPr>
        <w:t>things</w:t>
      </w:r>
      <w:r>
        <w:rPr>
          <w:spacing w:val="-7"/>
          <w:sz w:val="28"/>
        </w:rPr>
        <w:t xml:space="preserve"> </w:t>
      </w:r>
      <w:r>
        <w:rPr>
          <w:sz w:val="28"/>
        </w:rPr>
        <w:t>Michael</w:t>
      </w:r>
      <w:r>
        <w:rPr>
          <w:spacing w:val="-4"/>
          <w:sz w:val="28"/>
        </w:rPr>
        <w:t xml:space="preserve"> </w:t>
      </w:r>
      <w:r>
        <w:rPr>
          <w:sz w:val="28"/>
        </w:rPr>
        <w:t>missed</w:t>
      </w:r>
      <w:r>
        <w:rPr>
          <w:spacing w:val="-3"/>
          <w:sz w:val="28"/>
        </w:rPr>
        <w:t xml:space="preserve"> </w:t>
      </w:r>
      <w:r>
        <w:rPr>
          <w:sz w:val="28"/>
        </w:rPr>
        <w:t>most</w:t>
      </w:r>
      <w:r>
        <w:rPr>
          <w:spacing w:val="-8"/>
          <w:sz w:val="28"/>
        </w:rPr>
        <w:t xml:space="preserve"> </w:t>
      </w:r>
      <w:r>
        <w:rPr>
          <w:sz w:val="28"/>
        </w:rPr>
        <w:t>during</w:t>
      </w:r>
      <w:r>
        <w:rPr>
          <w:spacing w:val="-7"/>
          <w:sz w:val="28"/>
        </w:rPr>
        <w:t xml:space="preserve"> </w:t>
      </w:r>
      <w:r>
        <w:rPr>
          <w:sz w:val="28"/>
        </w:rPr>
        <w:t>his</w:t>
      </w:r>
      <w:r>
        <w:rPr>
          <w:spacing w:val="-3"/>
          <w:sz w:val="28"/>
        </w:rPr>
        <w:t xml:space="preserve"> </w:t>
      </w:r>
      <w:r>
        <w:rPr>
          <w:spacing w:val="-2"/>
          <w:sz w:val="28"/>
        </w:rPr>
        <w:t>voyage.</w:t>
      </w:r>
    </w:p>
    <w:p w14:paraId="4A0E5387">
      <w:pPr>
        <w:pStyle w:val="8"/>
        <w:numPr>
          <w:ilvl w:val="0"/>
          <w:numId w:val="1"/>
        </w:numPr>
        <w:tabs>
          <w:tab w:val="left" w:pos="568"/>
        </w:tabs>
        <w:spacing w:before="42" w:after="0" w:line="278" w:lineRule="auto"/>
        <w:ind w:left="568" w:right="945" w:hanging="360"/>
        <w:jc w:val="left"/>
        <w:rPr>
          <w:sz w:val="28"/>
        </w:rPr>
      </w:pPr>
      <w:r>
        <w:rPr>
          <w:sz w:val="28"/>
        </w:rPr>
        <w:t>One</w:t>
      </w:r>
      <w:r>
        <w:rPr>
          <w:spacing w:val="-1"/>
          <w:sz w:val="28"/>
        </w:rPr>
        <w:t xml:space="preserve"> </w:t>
      </w:r>
      <w:r>
        <w:rPr>
          <w:sz w:val="28"/>
        </w:rPr>
        <w:t>day</w:t>
      </w:r>
      <w:r>
        <w:rPr>
          <w:spacing w:val="-5"/>
          <w:sz w:val="28"/>
        </w:rPr>
        <w:t xml:space="preserve"> </w:t>
      </w:r>
      <w:r>
        <w:rPr>
          <w:sz w:val="28"/>
        </w:rPr>
        <w:t>during</w:t>
      </w:r>
      <w:r>
        <w:rPr>
          <w:spacing w:val="-4"/>
          <w:sz w:val="28"/>
        </w:rPr>
        <w:t xml:space="preserve"> </w:t>
      </w:r>
      <w:r>
        <w:rPr>
          <w:sz w:val="28"/>
        </w:rPr>
        <w:t>the</w:t>
      </w:r>
      <w:r>
        <w:rPr>
          <w:spacing w:val="-4"/>
          <w:sz w:val="28"/>
        </w:rPr>
        <w:t xml:space="preserve"> </w:t>
      </w:r>
      <w:r>
        <w:rPr>
          <w:sz w:val="28"/>
        </w:rPr>
        <w:t>trip,</w:t>
      </w:r>
      <w:r>
        <w:rPr>
          <w:spacing w:val="-2"/>
          <w:sz w:val="28"/>
        </w:rPr>
        <w:t xml:space="preserve"> </w:t>
      </w:r>
      <w:r>
        <w:rPr>
          <w:sz w:val="28"/>
        </w:rPr>
        <w:t>Michael's father</w:t>
      </w:r>
      <w:r>
        <w:rPr>
          <w:spacing w:val="-1"/>
          <w:sz w:val="28"/>
        </w:rPr>
        <w:t xml:space="preserve"> </w:t>
      </w:r>
      <w:r>
        <w:rPr>
          <w:sz w:val="28"/>
        </w:rPr>
        <w:t>contacted him</w:t>
      </w:r>
      <w:r>
        <w:rPr>
          <w:spacing w:val="-6"/>
          <w:sz w:val="28"/>
        </w:rPr>
        <w:t xml:space="preserve"> </w:t>
      </w:r>
      <w:r>
        <w:rPr>
          <w:sz w:val="28"/>
        </w:rPr>
        <w:t>to say</w:t>
      </w:r>
      <w:r>
        <w:rPr>
          <w:spacing w:val="-4"/>
          <w:sz w:val="28"/>
        </w:rPr>
        <w:t xml:space="preserve"> </w:t>
      </w:r>
      <w:r>
        <w:rPr>
          <w:sz w:val="28"/>
        </w:rPr>
        <w:t>that</w:t>
      </w:r>
      <w:r>
        <w:rPr>
          <w:spacing w:val="-4"/>
          <w:sz w:val="28"/>
        </w:rPr>
        <w:t xml:space="preserve"> </w:t>
      </w:r>
      <w:r>
        <w:rPr>
          <w:sz w:val="28"/>
        </w:rPr>
        <w:t>a</w:t>
      </w:r>
      <w:r>
        <w:rPr>
          <w:spacing w:val="-1"/>
          <w:sz w:val="28"/>
        </w:rPr>
        <w:t xml:space="preserve"> </w:t>
      </w:r>
      <w:r>
        <w:rPr>
          <w:sz w:val="28"/>
        </w:rPr>
        <w:t>part of Michael’s boat was broken.</w:t>
      </w:r>
    </w:p>
    <w:p w14:paraId="3CCC3AF5">
      <w:pPr>
        <w:pStyle w:val="8"/>
        <w:numPr>
          <w:ilvl w:val="0"/>
          <w:numId w:val="1"/>
        </w:numPr>
        <w:tabs>
          <w:tab w:val="left" w:pos="567"/>
        </w:tabs>
        <w:spacing w:before="7" w:after="0" w:line="240" w:lineRule="auto"/>
        <w:ind w:left="567" w:right="0" w:hanging="359"/>
        <w:jc w:val="left"/>
        <w:rPr>
          <w:sz w:val="28"/>
        </w:rPr>
      </w:pPr>
      <w:r>
        <w:rPr>
          <w:sz w:val="28"/>
        </w:rPr>
        <w:t>Michael</w:t>
      </w:r>
      <w:r>
        <w:rPr>
          <w:spacing w:val="-3"/>
          <w:sz w:val="28"/>
        </w:rPr>
        <w:t xml:space="preserve"> </w:t>
      </w:r>
      <w:r>
        <w:rPr>
          <w:sz w:val="28"/>
        </w:rPr>
        <w:t>didn’t</w:t>
      </w:r>
      <w:r>
        <w:rPr>
          <w:spacing w:val="-3"/>
          <w:sz w:val="28"/>
        </w:rPr>
        <w:t xml:space="preserve"> </w:t>
      </w:r>
      <w:r>
        <w:rPr>
          <w:sz w:val="28"/>
        </w:rPr>
        <w:t>play</w:t>
      </w:r>
      <w:r>
        <w:rPr>
          <w:spacing w:val="-8"/>
          <w:sz w:val="28"/>
        </w:rPr>
        <w:t xml:space="preserve"> </w:t>
      </w:r>
      <w:r>
        <w:rPr>
          <w:sz w:val="28"/>
        </w:rPr>
        <w:t>his</w:t>
      </w:r>
      <w:r>
        <w:rPr>
          <w:spacing w:val="-7"/>
          <w:sz w:val="28"/>
        </w:rPr>
        <w:t xml:space="preserve"> </w:t>
      </w:r>
      <w:r>
        <w:rPr>
          <w:sz w:val="28"/>
        </w:rPr>
        <w:t>guitar</w:t>
      </w:r>
      <w:r>
        <w:rPr>
          <w:spacing w:val="-4"/>
          <w:sz w:val="28"/>
        </w:rPr>
        <w:t xml:space="preserve"> </w:t>
      </w:r>
      <w:r>
        <w:rPr>
          <w:sz w:val="28"/>
        </w:rPr>
        <w:t>during</w:t>
      </w:r>
      <w:r>
        <w:rPr>
          <w:spacing w:val="-3"/>
          <w:sz w:val="28"/>
        </w:rPr>
        <w:t xml:space="preserve"> </w:t>
      </w:r>
      <w:r>
        <w:rPr>
          <w:sz w:val="28"/>
        </w:rPr>
        <w:t>the</w:t>
      </w:r>
      <w:r>
        <w:rPr>
          <w:spacing w:val="-6"/>
          <w:sz w:val="28"/>
        </w:rPr>
        <w:t xml:space="preserve"> </w:t>
      </w:r>
      <w:r>
        <w:rPr>
          <w:spacing w:val="-4"/>
          <w:sz w:val="28"/>
        </w:rPr>
        <w:t>trip.</w:t>
      </w:r>
    </w:p>
    <w:p w14:paraId="4D1DE0E5">
      <w:pPr>
        <w:pStyle w:val="8"/>
        <w:numPr>
          <w:ilvl w:val="0"/>
          <w:numId w:val="1"/>
        </w:numPr>
        <w:tabs>
          <w:tab w:val="left" w:pos="567"/>
        </w:tabs>
        <w:spacing w:before="46" w:after="0" w:line="240" w:lineRule="auto"/>
        <w:ind w:left="567" w:right="0" w:hanging="359"/>
        <w:jc w:val="left"/>
        <w:rPr>
          <w:sz w:val="28"/>
        </w:rPr>
      </w:pPr>
      <w:r>
        <w:rPr>
          <w:sz w:val="28"/>
        </w:rPr>
        <w:t>Once</w:t>
      </w:r>
      <w:r>
        <w:rPr>
          <w:spacing w:val="-4"/>
          <w:sz w:val="28"/>
        </w:rPr>
        <w:t xml:space="preserve"> </w:t>
      </w:r>
      <w:r>
        <w:rPr>
          <w:sz w:val="28"/>
        </w:rPr>
        <w:t>he</w:t>
      </w:r>
      <w:r>
        <w:rPr>
          <w:spacing w:val="-3"/>
          <w:sz w:val="28"/>
        </w:rPr>
        <w:t xml:space="preserve"> </w:t>
      </w:r>
      <w:r>
        <w:rPr>
          <w:sz w:val="28"/>
        </w:rPr>
        <w:t>managed</w:t>
      </w:r>
      <w:r>
        <w:rPr>
          <w:spacing w:val="-5"/>
          <w:sz w:val="28"/>
        </w:rPr>
        <w:t xml:space="preserve"> </w:t>
      </w:r>
      <w:r>
        <w:rPr>
          <w:sz w:val="28"/>
        </w:rPr>
        <w:t>to</w:t>
      </w:r>
      <w:r>
        <w:rPr>
          <w:spacing w:val="-6"/>
          <w:sz w:val="28"/>
        </w:rPr>
        <w:t xml:space="preserve"> </w:t>
      </w:r>
      <w:r>
        <w:rPr>
          <w:sz w:val="28"/>
        </w:rPr>
        <w:t>catch</w:t>
      </w:r>
      <w:r>
        <w:rPr>
          <w:spacing w:val="-2"/>
          <w:sz w:val="28"/>
        </w:rPr>
        <w:t xml:space="preserve"> </w:t>
      </w:r>
      <w:r>
        <w:rPr>
          <w:sz w:val="28"/>
        </w:rPr>
        <w:t>a</w:t>
      </w:r>
      <w:r>
        <w:rPr>
          <w:spacing w:val="-4"/>
          <w:sz w:val="28"/>
        </w:rPr>
        <w:t xml:space="preserve"> </w:t>
      </w:r>
      <w:r>
        <w:rPr>
          <w:sz w:val="28"/>
        </w:rPr>
        <w:t>flying</w:t>
      </w:r>
      <w:r>
        <w:rPr>
          <w:spacing w:val="-3"/>
          <w:sz w:val="28"/>
        </w:rPr>
        <w:t xml:space="preserve"> </w:t>
      </w:r>
      <w:r>
        <w:rPr>
          <w:sz w:val="28"/>
        </w:rPr>
        <w:t>fish</w:t>
      </w:r>
      <w:r>
        <w:rPr>
          <w:spacing w:val="-2"/>
          <w:sz w:val="28"/>
        </w:rPr>
        <w:t xml:space="preserve"> </w:t>
      </w:r>
      <w:r>
        <w:rPr>
          <w:sz w:val="28"/>
        </w:rPr>
        <w:t>which</w:t>
      </w:r>
      <w:r>
        <w:rPr>
          <w:spacing w:val="-5"/>
          <w:sz w:val="28"/>
        </w:rPr>
        <w:t xml:space="preserve"> </w:t>
      </w:r>
      <w:r>
        <w:rPr>
          <w:sz w:val="28"/>
        </w:rPr>
        <w:t>had</w:t>
      </w:r>
      <w:r>
        <w:rPr>
          <w:spacing w:val="-2"/>
          <w:sz w:val="28"/>
        </w:rPr>
        <w:t xml:space="preserve"> </w:t>
      </w:r>
      <w:r>
        <w:rPr>
          <w:sz w:val="28"/>
        </w:rPr>
        <w:t>jumped</w:t>
      </w:r>
      <w:r>
        <w:rPr>
          <w:spacing w:val="-2"/>
          <w:sz w:val="28"/>
        </w:rPr>
        <w:t xml:space="preserve"> </w:t>
      </w:r>
      <w:r>
        <w:rPr>
          <w:sz w:val="28"/>
        </w:rPr>
        <w:t>into</w:t>
      </w:r>
      <w:r>
        <w:rPr>
          <w:spacing w:val="-6"/>
          <w:sz w:val="28"/>
        </w:rPr>
        <w:t xml:space="preserve"> </w:t>
      </w:r>
      <w:r>
        <w:rPr>
          <w:sz w:val="28"/>
        </w:rPr>
        <w:t>his</w:t>
      </w:r>
      <w:r>
        <w:rPr>
          <w:spacing w:val="-6"/>
          <w:sz w:val="28"/>
        </w:rPr>
        <w:t xml:space="preserve"> </w:t>
      </w:r>
      <w:r>
        <w:rPr>
          <w:spacing w:val="-2"/>
          <w:sz w:val="28"/>
        </w:rPr>
        <w:t>boat.</w:t>
      </w:r>
    </w:p>
    <w:p w14:paraId="18EDC461">
      <w:pPr>
        <w:pStyle w:val="8"/>
        <w:numPr>
          <w:ilvl w:val="0"/>
          <w:numId w:val="1"/>
        </w:numPr>
        <w:tabs>
          <w:tab w:val="left" w:pos="567"/>
        </w:tabs>
        <w:spacing w:before="47" w:after="0" w:line="240" w:lineRule="auto"/>
        <w:ind w:left="567" w:right="0" w:hanging="359"/>
        <w:jc w:val="left"/>
        <w:rPr>
          <w:sz w:val="28"/>
        </w:rPr>
      </w:pPr>
      <w:r>
        <w:rPr>
          <w:sz w:val="28"/>
        </w:rPr>
        <w:t>Michael</w:t>
      </w:r>
      <w:r>
        <w:rPr>
          <w:spacing w:val="-3"/>
          <w:sz w:val="28"/>
        </w:rPr>
        <w:t xml:space="preserve"> </w:t>
      </w:r>
      <w:r>
        <w:rPr>
          <w:sz w:val="28"/>
        </w:rPr>
        <w:t>contributed</w:t>
      </w:r>
      <w:r>
        <w:rPr>
          <w:spacing w:val="-5"/>
          <w:sz w:val="28"/>
        </w:rPr>
        <w:t xml:space="preserve"> </w:t>
      </w:r>
      <w:r>
        <w:rPr>
          <w:sz w:val="28"/>
        </w:rPr>
        <w:t>a</w:t>
      </w:r>
      <w:r>
        <w:rPr>
          <w:spacing w:val="-3"/>
          <w:sz w:val="28"/>
        </w:rPr>
        <w:t xml:space="preserve"> </w:t>
      </w:r>
      <w:r>
        <w:rPr>
          <w:sz w:val="28"/>
        </w:rPr>
        <w:t>lot</w:t>
      </w:r>
      <w:r>
        <w:rPr>
          <w:spacing w:val="-3"/>
          <w:sz w:val="28"/>
        </w:rPr>
        <w:t xml:space="preserve"> </w:t>
      </w:r>
      <w:r>
        <w:rPr>
          <w:sz w:val="28"/>
        </w:rPr>
        <w:t>of</w:t>
      </w:r>
      <w:r>
        <w:rPr>
          <w:spacing w:val="-3"/>
          <w:sz w:val="28"/>
        </w:rPr>
        <w:t xml:space="preserve"> </w:t>
      </w:r>
      <w:r>
        <w:rPr>
          <w:sz w:val="28"/>
        </w:rPr>
        <w:t>money</w:t>
      </w:r>
      <w:r>
        <w:rPr>
          <w:spacing w:val="-7"/>
          <w:sz w:val="28"/>
        </w:rPr>
        <w:t xml:space="preserve"> </w:t>
      </w:r>
      <w:r>
        <w:rPr>
          <w:sz w:val="28"/>
        </w:rPr>
        <w:t>to</w:t>
      </w:r>
      <w:r>
        <w:rPr>
          <w:spacing w:val="-2"/>
          <w:sz w:val="28"/>
        </w:rPr>
        <w:t xml:space="preserve"> </w:t>
      </w:r>
      <w:r>
        <w:rPr>
          <w:sz w:val="28"/>
        </w:rPr>
        <w:t>the</w:t>
      </w:r>
      <w:r>
        <w:rPr>
          <w:spacing w:val="-6"/>
          <w:sz w:val="28"/>
        </w:rPr>
        <w:t xml:space="preserve"> </w:t>
      </w:r>
      <w:r>
        <w:rPr>
          <w:sz w:val="28"/>
        </w:rPr>
        <w:t>fund</w:t>
      </w:r>
      <w:r>
        <w:rPr>
          <w:spacing w:val="2"/>
          <w:sz w:val="28"/>
        </w:rPr>
        <w:t xml:space="preserve"> </w:t>
      </w:r>
      <w:r>
        <w:rPr>
          <w:i/>
          <w:sz w:val="28"/>
        </w:rPr>
        <w:t>Children</w:t>
      </w:r>
      <w:r>
        <w:rPr>
          <w:i/>
          <w:spacing w:val="-6"/>
          <w:sz w:val="28"/>
        </w:rPr>
        <w:t xml:space="preserve"> </w:t>
      </w:r>
      <w:r>
        <w:rPr>
          <w:i/>
          <w:sz w:val="28"/>
        </w:rPr>
        <w:t>in</w:t>
      </w:r>
      <w:r>
        <w:rPr>
          <w:i/>
          <w:spacing w:val="-2"/>
          <w:sz w:val="28"/>
        </w:rPr>
        <w:t xml:space="preserve"> Need</w:t>
      </w:r>
      <w:r>
        <w:rPr>
          <w:spacing w:val="-2"/>
          <w:sz w:val="28"/>
        </w:rPr>
        <w:t>.</w:t>
      </w:r>
    </w:p>
    <w:p w14:paraId="24E8C772">
      <w:pPr>
        <w:pStyle w:val="8"/>
        <w:numPr>
          <w:ilvl w:val="0"/>
          <w:numId w:val="1"/>
        </w:numPr>
        <w:tabs>
          <w:tab w:val="left" w:pos="646"/>
        </w:tabs>
        <w:spacing w:before="48" w:after="0" w:line="240" w:lineRule="auto"/>
        <w:ind w:left="646" w:right="0" w:hanging="438"/>
        <w:jc w:val="left"/>
        <w:rPr>
          <w:sz w:val="28"/>
        </w:rPr>
      </w:pPr>
      <w:r>
        <w:rPr>
          <w:sz w:val="28"/>
        </w:rPr>
        <w:t>Michael</w:t>
      </w:r>
      <w:r>
        <w:rPr>
          <w:spacing w:val="-3"/>
          <w:sz w:val="28"/>
        </w:rPr>
        <w:t xml:space="preserve"> </w:t>
      </w:r>
      <w:r>
        <w:rPr>
          <w:sz w:val="28"/>
        </w:rPr>
        <w:t>and</w:t>
      </w:r>
      <w:r>
        <w:rPr>
          <w:spacing w:val="-6"/>
          <w:sz w:val="28"/>
        </w:rPr>
        <w:t xml:space="preserve"> </w:t>
      </w:r>
      <w:r>
        <w:rPr>
          <w:sz w:val="28"/>
        </w:rPr>
        <w:t>his</w:t>
      </w:r>
      <w:r>
        <w:rPr>
          <w:spacing w:val="-2"/>
          <w:sz w:val="28"/>
        </w:rPr>
        <w:t xml:space="preserve"> </w:t>
      </w:r>
      <w:r>
        <w:rPr>
          <w:sz w:val="28"/>
        </w:rPr>
        <w:t>father</w:t>
      </w:r>
      <w:r>
        <w:rPr>
          <w:spacing w:val="-3"/>
          <w:sz w:val="28"/>
        </w:rPr>
        <w:t xml:space="preserve"> </w:t>
      </w:r>
      <w:r>
        <w:rPr>
          <w:sz w:val="28"/>
        </w:rPr>
        <w:t>would</w:t>
      </w:r>
      <w:r>
        <w:rPr>
          <w:spacing w:val="-6"/>
          <w:sz w:val="28"/>
        </w:rPr>
        <w:t xml:space="preserve"> </w:t>
      </w:r>
      <w:r>
        <w:rPr>
          <w:sz w:val="28"/>
        </w:rPr>
        <w:t>like</w:t>
      </w:r>
      <w:r>
        <w:rPr>
          <w:spacing w:val="-6"/>
          <w:sz w:val="28"/>
        </w:rPr>
        <w:t xml:space="preserve"> </w:t>
      </w:r>
      <w:r>
        <w:rPr>
          <w:sz w:val="28"/>
        </w:rPr>
        <w:t>to</w:t>
      </w:r>
      <w:r>
        <w:rPr>
          <w:spacing w:val="-6"/>
          <w:sz w:val="28"/>
        </w:rPr>
        <w:t xml:space="preserve"> </w:t>
      </w:r>
      <w:r>
        <w:rPr>
          <w:sz w:val="28"/>
        </w:rPr>
        <w:t>do</w:t>
      </w:r>
      <w:r>
        <w:rPr>
          <w:spacing w:val="-6"/>
          <w:sz w:val="28"/>
        </w:rPr>
        <w:t xml:space="preserve"> </w:t>
      </w:r>
      <w:r>
        <w:rPr>
          <w:sz w:val="28"/>
        </w:rPr>
        <w:t>their</w:t>
      </w:r>
      <w:r>
        <w:rPr>
          <w:spacing w:val="-4"/>
          <w:sz w:val="28"/>
        </w:rPr>
        <w:t xml:space="preserve"> </w:t>
      </w:r>
      <w:r>
        <w:rPr>
          <w:sz w:val="28"/>
        </w:rPr>
        <w:t>next</w:t>
      </w:r>
      <w:r>
        <w:rPr>
          <w:spacing w:val="-2"/>
          <w:sz w:val="28"/>
        </w:rPr>
        <w:t xml:space="preserve"> </w:t>
      </w:r>
      <w:r>
        <w:rPr>
          <w:sz w:val="28"/>
        </w:rPr>
        <w:t>trip</w:t>
      </w:r>
      <w:r>
        <w:rPr>
          <w:spacing w:val="-6"/>
          <w:sz w:val="28"/>
        </w:rPr>
        <w:t xml:space="preserve"> </w:t>
      </w:r>
      <w:r>
        <w:rPr>
          <w:sz w:val="28"/>
        </w:rPr>
        <w:t>in</w:t>
      </w:r>
      <w:r>
        <w:rPr>
          <w:spacing w:val="-2"/>
          <w:sz w:val="28"/>
        </w:rPr>
        <w:t xml:space="preserve"> </w:t>
      </w:r>
      <w:r>
        <w:rPr>
          <w:sz w:val="28"/>
        </w:rPr>
        <w:t>bigger</w:t>
      </w:r>
      <w:r>
        <w:rPr>
          <w:spacing w:val="-3"/>
          <w:sz w:val="28"/>
        </w:rPr>
        <w:t xml:space="preserve"> </w:t>
      </w:r>
      <w:r>
        <w:rPr>
          <w:sz w:val="28"/>
        </w:rPr>
        <w:t>and</w:t>
      </w:r>
      <w:r>
        <w:rPr>
          <w:spacing w:val="-2"/>
          <w:sz w:val="28"/>
        </w:rPr>
        <w:t xml:space="preserve"> </w:t>
      </w:r>
      <w:r>
        <w:rPr>
          <w:sz w:val="28"/>
        </w:rPr>
        <w:t>faster</w:t>
      </w:r>
      <w:r>
        <w:rPr>
          <w:spacing w:val="-6"/>
          <w:sz w:val="28"/>
        </w:rPr>
        <w:t xml:space="preserve"> </w:t>
      </w:r>
      <w:r>
        <w:rPr>
          <w:spacing w:val="-2"/>
          <w:sz w:val="28"/>
        </w:rPr>
        <w:t>boats.</w:t>
      </w:r>
    </w:p>
    <w:p w14:paraId="530E3238">
      <w:pPr>
        <w:pStyle w:val="6"/>
        <w:rPr>
          <w:sz w:val="20"/>
        </w:rPr>
      </w:pPr>
    </w:p>
    <w:p w14:paraId="3B3DAF2E">
      <w:pPr>
        <w:pStyle w:val="6"/>
        <w:spacing w:before="105"/>
        <w:rPr>
          <w:sz w:val="20"/>
        </w:rPr>
      </w:pPr>
      <w:r>
        <w:rPr>
          <w:sz w:val="20"/>
        </w:rPr>
        <mc:AlternateContent>
          <mc:Choice Requires="wpg">
            <w:drawing>
              <wp:anchor distT="0" distB="0" distL="0" distR="0" simplePos="0" relativeHeight="251672576" behindDoc="1" locked="0" layoutInCell="1" allowOverlap="1">
                <wp:simplePos x="0" y="0"/>
                <wp:positionH relativeFrom="page">
                  <wp:posOffset>641350</wp:posOffset>
                </wp:positionH>
                <wp:positionV relativeFrom="paragraph">
                  <wp:posOffset>230505</wp:posOffset>
                </wp:positionV>
                <wp:extent cx="6273800" cy="250825"/>
                <wp:effectExtent l="0" t="0" r="0" b="0"/>
                <wp:wrapTopAndBottom/>
                <wp:docPr id="3" name="Group 3"/>
                <wp:cNvGraphicFramePr/>
                <a:graphic xmlns:a="http://schemas.openxmlformats.org/drawingml/2006/main">
                  <a:graphicData uri="http://schemas.microsoft.com/office/word/2010/wordprocessingGroup">
                    <wpg:wgp>
                      <wpg:cNvGrpSpPr/>
                      <wpg:grpSpPr>
                        <a:xfrm>
                          <a:off x="0" y="0"/>
                          <a:ext cx="6273800" cy="250825"/>
                          <a:chOff x="0" y="0"/>
                          <a:chExt cx="6273800" cy="250825"/>
                        </a:xfrm>
                      </wpg:grpSpPr>
                      <wps:wsp>
                        <wps:cNvPr id="4" name="Graphic 4"/>
                        <wps:cNvSpPr/>
                        <wps:spPr>
                          <a:xfrm>
                            <a:off x="0" y="3175"/>
                            <a:ext cx="6273800" cy="1270"/>
                          </a:xfrm>
                          <a:custGeom>
                            <a:avLst/>
                            <a:gdLst/>
                            <a:ahLst/>
                            <a:cxnLst/>
                            <a:rect l="l" t="t" r="r" b="b"/>
                            <a:pathLst>
                              <a:path w="6273800">
                                <a:moveTo>
                                  <a:pt x="0" y="0"/>
                                </a:moveTo>
                                <a:lnTo>
                                  <a:pt x="6273800" y="0"/>
                                </a:lnTo>
                              </a:path>
                            </a:pathLst>
                          </a:custGeom>
                          <a:ln w="6337">
                            <a:solidFill>
                              <a:srgbClr val="000000"/>
                            </a:solidFill>
                            <a:prstDash val="solid"/>
                          </a:ln>
                        </wps:spPr>
                        <wps:bodyPr wrap="square" lIns="0" tIns="0" rIns="0" bIns="0" rtlCol="0">
                          <a:noAutofit/>
                        </wps:bodyPr>
                      </wps:wsp>
                      <wps:wsp>
                        <wps:cNvPr id="5" name="Graphic 5"/>
                        <wps:cNvSpPr/>
                        <wps:spPr>
                          <a:xfrm>
                            <a:off x="0" y="238125"/>
                            <a:ext cx="6273800" cy="12700"/>
                          </a:xfrm>
                          <a:custGeom>
                            <a:avLst/>
                            <a:gdLst/>
                            <a:ahLst/>
                            <a:cxnLst/>
                            <a:rect l="l" t="t" r="r" b="b"/>
                            <a:pathLst>
                              <a:path w="6273800" h="12700">
                                <a:moveTo>
                                  <a:pt x="6273800" y="0"/>
                                </a:moveTo>
                                <a:lnTo>
                                  <a:pt x="0" y="0"/>
                                </a:lnTo>
                                <a:lnTo>
                                  <a:pt x="0" y="12700"/>
                                </a:lnTo>
                                <a:lnTo>
                                  <a:pt x="6273800" y="12700"/>
                                </a:lnTo>
                                <a:lnTo>
                                  <a:pt x="6273800" y="0"/>
                                </a:lnTo>
                                <a:close/>
                              </a:path>
                            </a:pathLst>
                          </a:custGeom>
                          <a:solidFill>
                            <a:srgbClr val="000000"/>
                          </a:solidFill>
                        </wps:spPr>
                        <wps:bodyPr wrap="square" lIns="0" tIns="0" rIns="0" bIns="0" rtlCol="0">
                          <a:noAutofit/>
                        </wps:bodyPr>
                      </wps:wsp>
                      <wps:wsp>
                        <wps:cNvPr id="6" name="Graphic 6"/>
                        <wps:cNvSpPr/>
                        <wps:spPr>
                          <a:xfrm>
                            <a:off x="3175" y="0"/>
                            <a:ext cx="6267450" cy="247650"/>
                          </a:xfrm>
                          <a:custGeom>
                            <a:avLst/>
                            <a:gdLst/>
                            <a:ahLst/>
                            <a:cxnLst/>
                            <a:rect l="l" t="t" r="r" b="b"/>
                            <a:pathLst>
                              <a:path w="6267450" h="247650">
                                <a:moveTo>
                                  <a:pt x="0" y="0"/>
                                </a:moveTo>
                                <a:lnTo>
                                  <a:pt x="0" y="247650"/>
                                </a:lnTo>
                              </a:path>
                              <a:path w="6267450" h="247650">
                                <a:moveTo>
                                  <a:pt x="6267450" y="0"/>
                                </a:moveTo>
                                <a:lnTo>
                                  <a:pt x="6267450" y="241300"/>
                                </a:lnTo>
                              </a:path>
                            </a:pathLst>
                          </a:custGeom>
                          <a:ln w="6350">
                            <a:solidFill>
                              <a:srgbClr val="000000"/>
                            </a:solidFill>
                            <a:prstDash val="solid"/>
                          </a:ln>
                        </wps:spPr>
                        <wps:bodyPr wrap="square" lIns="0" tIns="0" rIns="0" bIns="0" rtlCol="0">
                          <a:noAutofit/>
                        </wps:bodyPr>
                      </wps:wsp>
                      <wps:wsp>
                        <wps:cNvPr id="7" name="Textbox 7"/>
                        <wps:cNvSpPr txBox="1"/>
                        <wps:spPr>
                          <a:xfrm>
                            <a:off x="6350" y="6343"/>
                            <a:ext cx="6261100" cy="232410"/>
                          </a:xfrm>
                          <a:prstGeom prst="rect">
                            <a:avLst/>
                          </a:prstGeom>
                        </wps:spPr>
                        <wps:txbx>
                          <w:txbxContent>
                            <w:p w14:paraId="61AF6043">
                              <w:pPr>
                                <w:spacing w:before="0" w:line="317" w:lineRule="exact"/>
                                <w:ind w:left="0" w:right="2" w:firstLine="0"/>
                                <w:jc w:val="center"/>
                                <w:rPr>
                                  <w:b/>
                                  <w:i/>
                                  <w:sz w:val="28"/>
                                </w:rPr>
                              </w:pPr>
                              <w:r>
                                <w:rPr>
                                  <w:b/>
                                  <w:i/>
                                  <w:sz w:val="28"/>
                                </w:rPr>
                                <w:t>Transfer</w:t>
                              </w:r>
                              <w:r>
                                <w:rPr>
                                  <w:b/>
                                  <w:i/>
                                  <w:spacing w:val="-3"/>
                                  <w:sz w:val="28"/>
                                </w:rPr>
                                <w:t xml:space="preserve"> </w:t>
                              </w:r>
                              <w:r>
                                <w:rPr>
                                  <w:b/>
                                  <w:i/>
                                  <w:sz w:val="28"/>
                                </w:rPr>
                                <w:t>your</w:t>
                              </w:r>
                              <w:r>
                                <w:rPr>
                                  <w:b/>
                                  <w:i/>
                                  <w:spacing w:val="-7"/>
                                  <w:sz w:val="28"/>
                                </w:rPr>
                                <w:t xml:space="preserve"> </w:t>
                              </w:r>
                              <w:r>
                                <w:rPr>
                                  <w:b/>
                                  <w:i/>
                                  <w:sz w:val="28"/>
                                </w:rPr>
                                <w:t>answers</w:t>
                              </w:r>
                              <w:r>
                                <w:rPr>
                                  <w:b/>
                                  <w:i/>
                                  <w:spacing w:val="-6"/>
                                  <w:sz w:val="28"/>
                                </w:rPr>
                                <w:t xml:space="preserve"> </w:t>
                              </w:r>
                              <w:r>
                                <w:rPr>
                                  <w:b/>
                                  <w:i/>
                                  <w:sz w:val="28"/>
                                </w:rPr>
                                <w:t>to</w:t>
                              </w:r>
                              <w:r>
                                <w:rPr>
                                  <w:b/>
                                  <w:i/>
                                  <w:spacing w:val="-6"/>
                                  <w:sz w:val="28"/>
                                </w:rPr>
                                <w:t xml:space="preserve"> </w:t>
                              </w:r>
                              <w:r>
                                <w:rPr>
                                  <w:b/>
                                  <w:i/>
                                  <w:sz w:val="28"/>
                                </w:rPr>
                                <w:t>the</w:t>
                              </w:r>
                              <w:r>
                                <w:rPr>
                                  <w:b/>
                                  <w:i/>
                                  <w:spacing w:val="-4"/>
                                  <w:sz w:val="28"/>
                                </w:rPr>
                                <w:t xml:space="preserve"> </w:t>
                              </w:r>
                              <w:r>
                                <w:rPr>
                                  <w:b/>
                                  <w:i/>
                                  <w:sz w:val="28"/>
                                </w:rPr>
                                <w:t>answer</w:t>
                              </w:r>
                              <w:r>
                                <w:rPr>
                                  <w:b/>
                                  <w:i/>
                                  <w:spacing w:val="-5"/>
                                  <w:sz w:val="28"/>
                                </w:rPr>
                                <w:t xml:space="preserve"> </w:t>
                              </w:r>
                              <w:r>
                                <w:rPr>
                                  <w:b/>
                                  <w:i/>
                                  <w:spacing w:val="-2"/>
                                  <w:sz w:val="28"/>
                                </w:rPr>
                                <w:t>sheet!</w:t>
                              </w:r>
                            </w:p>
                          </w:txbxContent>
                        </wps:txbx>
                        <wps:bodyPr wrap="square" lIns="0" tIns="0" rIns="0" bIns="0" rtlCol="0">
                          <a:noAutofit/>
                        </wps:bodyPr>
                      </wps:wsp>
                    </wpg:wgp>
                  </a:graphicData>
                </a:graphic>
              </wp:anchor>
            </w:drawing>
          </mc:Choice>
          <mc:Fallback>
            <w:pict>
              <v:group id="Group 3" o:spid="_x0000_s1026" o:spt="203" style="position:absolute;left:0pt;margin-left:50.5pt;margin-top:18.15pt;height:19.75pt;width:494pt;mso-position-horizontal-relative:page;mso-wrap-distance-bottom:0pt;mso-wrap-distance-top:0pt;z-index:-251643904;mso-width-relative:page;mso-height-relative:page;" coordsize="6273800,250825" o:gfxdata="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">
                <o:lock v:ext="edit" aspectratio="f"/>
                <v:shape id="Graphic 4" o:spid="_x0000_s1026" o:spt="100" style="position:absolute;left:0;top:3175;height:1270;width:6273800;" filled="f" stroked="t" coordsize="6273800,1" o:gfxdata="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ZwkVC5AAAA2gAA&#10;AA8AAAAAAAAAAQAgAAAAIgAAAGRycy9kb3ducmV2LnhtbFBLAQIUABQAAAAIAIdO4kAzLwWeOwAA&#10;ADkAAAAQAAAAAAAAAAEAIAAAAAgBAABkcnMvc2hhcGV4bWwueG1sUEsFBgAAAAAGAAYAWwEAALID&#10;AAAAAA==&#10;" path="m0,0l6273800,0e">
                  <v:fill on="f" focussize="0,0"/>
                  <v:stroke weight="0.498976377952756pt" color="#000000" joinstyle="round"/>
                  <v:imagedata o:title=""/>
                  <o:lock v:ext="edit" aspectratio="f"/>
                  <v:textbox inset="0mm,0mm,0mm,0mm"/>
                </v:shape>
                <v:shape id="Graphic 5" o:spid="_x0000_s1026" o:spt="100" style="position:absolute;left:0;top:238125;height:12700;width:6273800;" fillcolor="#000000" filled="t" stroked="f" coordsize="6273800,12700" o:gfxdata="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Kn+frsAAADa&#10;AAAADwAAAAAAAAABACAAAAAiAAAAZHJzL2Rvd25yZXYueG1sUEsBAhQAFAAAAAgAh07iQDMvBZ47&#10;AAAAOQAAABAAAAAAAAAAAQAgAAAACgEAAGRycy9zaGFwZXhtbC54bWxQSwUGAAAAAAYABgBbAQAA&#10;tAMAAAAA&#10;" path="m6273800,0l0,0,0,12700,6273800,12700,6273800,0xe">
                  <v:fill on="t" focussize="0,0"/>
                  <v:stroke on="f"/>
                  <v:imagedata o:title=""/>
                  <o:lock v:ext="edit" aspectratio="f"/>
                  <v:textbox inset="0mm,0mm,0mm,0mm"/>
                </v:shape>
                <v:shape id="Graphic 6" o:spid="_x0000_s1026" o:spt="100" style="position:absolute;left:3175;top:0;height:247650;width:6267450;" filled="f" stroked="t" coordsize="6267450,247650" o:gfxdata="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9QrT3twAAANoAAAAP&#10;AAAAAAAAAAEAIAAAACIAAABkcnMvZG93bnJldi54bWxQSwECFAAUAAAACACHTuJAMy8FnjsAAAA5&#10;AAAAEAAAAAAAAAABACAAAAAGAQAAZHJzL3NoYXBleG1sLnhtbFBLBQYAAAAABgAGAFsBAACwAwAA&#10;AAA=&#10;" path="m0,0l0,247650em6267450,0l6267450,241300e">
                  <v:fill on="f" focussize="0,0"/>
                  <v:stroke weight="0.5pt" color="#000000" joinstyle="round"/>
                  <v:imagedata o:title=""/>
                  <o:lock v:ext="edit" aspectratio="f"/>
                  <v:textbox inset="0mm,0mm,0mm,0mm"/>
                </v:shape>
                <v:shape id="Textbox 7" o:spid="_x0000_s1026" o:spt="202" type="#_x0000_t202" style="position:absolute;left:6350;top:6343;height:232410;width:6261100;" filled="f" stroked="f" coordsize="21600,21600" o:gfxdata="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dL+kL4A&#10;AADa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61AF6043">
                        <w:pPr>
                          <w:spacing w:before="0" w:line="317" w:lineRule="exact"/>
                          <w:ind w:left="0" w:right="2" w:firstLine="0"/>
                          <w:jc w:val="center"/>
                          <w:rPr>
                            <w:b/>
                            <w:i/>
                            <w:sz w:val="28"/>
                          </w:rPr>
                        </w:pPr>
                        <w:r>
                          <w:rPr>
                            <w:b/>
                            <w:i/>
                            <w:sz w:val="28"/>
                          </w:rPr>
                          <w:t>Transfer</w:t>
                        </w:r>
                        <w:r>
                          <w:rPr>
                            <w:b/>
                            <w:i/>
                            <w:spacing w:val="-3"/>
                            <w:sz w:val="28"/>
                          </w:rPr>
                          <w:t xml:space="preserve"> </w:t>
                        </w:r>
                        <w:r>
                          <w:rPr>
                            <w:b/>
                            <w:i/>
                            <w:sz w:val="28"/>
                          </w:rPr>
                          <w:t>your</w:t>
                        </w:r>
                        <w:r>
                          <w:rPr>
                            <w:b/>
                            <w:i/>
                            <w:spacing w:val="-7"/>
                            <w:sz w:val="28"/>
                          </w:rPr>
                          <w:t xml:space="preserve"> </w:t>
                        </w:r>
                        <w:r>
                          <w:rPr>
                            <w:b/>
                            <w:i/>
                            <w:sz w:val="28"/>
                          </w:rPr>
                          <w:t>answers</w:t>
                        </w:r>
                        <w:r>
                          <w:rPr>
                            <w:b/>
                            <w:i/>
                            <w:spacing w:val="-6"/>
                            <w:sz w:val="28"/>
                          </w:rPr>
                          <w:t xml:space="preserve"> </w:t>
                        </w:r>
                        <w:r>
                          <w:rPr>
                            <w:b/>
                            <w:i/>
                            <w:sz w:val="28"/>
                          </w:rPr>
                          <w:t>to</w:t>
                        </w:r>
                        <w:r>
                          <w:rPr>
                            <w:b/>
                            <w:i/>
                            <w:spacing w:val="-6"/>
                            <w:sz w:val="28"/>
                          </w:rPr>
                          <w:t xml:space="preserve"> </w:t>
                        </w:r>
                        <w:r>
                          <w:rPr>
                            <w:b/>
                            <w:i/>
                            <w:sz w:val="28"/>
                          </w:rPr>
                          <w:t>the</w:t>
                        </w:r>
                        <w:r>
                          <w:rPr>
                            <w:b/>
                            <w:i/>
                            <w:spacing w:val="-4"/>
                            <w:sz w:val="28"/>
                          </w:rPr>
                          <w:t xml:space="preserve"> </w:t>
                        </w:r>
                        <w:r>
                          <w:rPr>
                            <w:b/>
                            <w:i/>
                            <w:sz w:val="28"/>
                          </w:rPr>
                          <w:t>answer</w:t>
                        </w:r>
                        <w:r>
                          <w:rPr>
                            <w:b/>
                            <w:i/>
                            <w:spacing w:val="-5"/>
                            <w:sz w:val="28"/>
                          </w:rPr>
                          <w:t xml:space="preserve"> </w:t>
                        </w:r>
                        <w:r>
                          <w:rPr>
                            <w:b/>
                            <w:i/>
                            <w:spacing w:val="-2"/>
                            <w:sz w:val="28"/>
                          </w:rPr>
                          <w:t>sheet!</w:t>
                        </w:r>
                      </w:p>
                    </w:txbxContent>
                  </v:textbox>
                </v:shape>
                <w10:wrap type="topAndBottom"/>
              </v:group>
            </w:pict>
          </mc:Fallback>
        </mc:AlternateContent>
      </w:r>
    </w:p>
    <w:p w14:paraId="56DDFD80">
      <w:pPr>
        <w:pStyle w:val="6"/>
        <w:spacing w:after="0"/>
        <w:rPr>
          <w:sz w:val="20"/>
        </w:rPr>
        <w:sectPr>
          <w:headerReference r:id="rId5" w:type="default"/>
          <w:footerReference r:id="rId6" w:type="default"/>
          <w:type w:val="continuous"/>
          <w:pgSz w:w="11930" w:h="16850"/>
          <w:pgMar w:top="1300" w:right="992" w:bottom="1060" w:left="992" w:header="0" w:footer="873" w:gutter="0"/>
          <w:pgNumType w:start="1"/>
          <w:cols w:space="720" w:num="1"/>
        </w:sectPr>
      </w:pPr>
    </w:p>
    <w:p w14:paraId="0358B270">
      <w:pPr>
        <w:pStyle w:val="2"/>
        <w:ind w:left="1593" w:right="1613"/>
        <w:jc w:val="center"/>
      </w:pPr>
      <w:r>
        <w:rPr>
          <w:spacing w:val="-2"/>
        </w:rPr>
        <w:t>READING</w:t>
      </w:r>
    </w:p>
    <w:p w14:paraId="0CCF0312">
      <w:pPr>
        <w:spacing w:before="158"/>
        <w:ind w:left="1593" w:right="1613" w:firstLine="0"/>
        <w:jc w:val="center"/>
        <w:rPr>
          <w:b/>
          <w:sz w:val="28"/>
        </w:rPr>
      </w:pPr>
      <w:r>
        <w:rPr>
          <w:b/>
          <w:sz w:val="28"/>
        </w:rPr>
        <w:t>Time:</w:t>
      </w:r>
      <w:r>
        <w:rPr>
          <w:b/>
          <w:spacing w:val="-2"/>
          <w:sz w:val="28"/>
        </w:rPr>
        <w:t xml:space="preserve"> </w:t>
      </w:r>
      <w:r>
        <w:rPr>
          <w:b/>
          <w:sz w:val="28"/>
        </w:rPr>
        <w:t>20</w:t>
      </w:r>
      <w:r>
        <w:rPr>
          <w:b/>
          <w:spacing w:val="-1"/>
          <w:sz w:val="28"/>
        </w:rPr>
        <w:t xml:space="preserve"> </w:t>
      </w:r>
      <w:r>
        <w:rPr>
          <w:b/>
          <w:spacing w:val="-2"/>
          <w:sz w:val="28"/>
        </w:rPr>
        <w:t>minutes</w:t>
      </w:r>
    </w:p>
    <w:p w14:paraId="4B5B442A">
      <w:pPr>
        <w:spacing w:before="158"/>
        <w:ind w:left="40" w:right="57" w:firstLine="0"/>
        <w:jc w:val="center"/>
        <w:rPr>
          <w:b/>
          <w:sz w:val="28"/>
        </w:rPr>
      </w:pPr>
      <w:r>
        <w:rPr>
          <w:b/>
          <w:sz w:val="28"/>
        </w:rPr>
        <w:t>(15</w:t>
      </w:r>
      <w:r>
        <w:rPr>
          <w:b/>
          <w:spacing w:val="2"/>
          <w:sz w:val="28"/>
        </w:rPr>
        <w:t xml:space="preserve"> </w:t>
      </w:r>
      <w:r>
        <w:rPr>
          <w:b/>
          <w:spacing w:val="-2"/>
          <w:sz w:val="28"/>
        </w:rPr>
        <w:t>points)</w:t>
      </w:r>
    </w:p>
    <w:p w14:paraId="7F4BF737">
      <w:pPr>
        <w:pStyle w:val="6"/>
        <w:spacing w:before="8"/>
        <w:rPr>
          <w:b/>
          <w:sz w:val="15"/>
        </w:rPr>
      </w:pPr>
      <w:r>
        <w:rPr>
          <w:b/>
          <w:sz w:val="15"/>
        </w:rPr>
        <mc:AlternateContent>
          <mc:Choice Requires="wps">
            <w:drawing>
              <wp:anchor distT="0" distB="0" distL="0" distR="0" simplePos="0" relativeHeight="251673600" behindDoc="1" locked="0" layoutInCell="1" allowOverlap="1">
                <wp:simplePos x="0" y="0"/>
                <wp:positionH relativeFrom="page">
                  <wp:posOffset>644525</wp:posOffset>
                </wp:positionH>
                <wp:positionV relativeFrom="paragraph">
                  <wp:posOffset>132715</wp:posOffset>
                </wp:positionV>
                <wp:extent cx="6267450" cy="234315"/>
                <wp:effectExtent l="0" t="0" r="0" b="0"/>
                <wp:wrapTopAndBottom/>
                <wp:docPr id="10" name="Textbox 10"/>
                <wp:cNvGraphicFramePr/>
                <a:graphic xmlns:a="http://schemas.openxmlformats.org/drawingml/2006/main">
                  <a:graphicData uri="http://schemas.microsoft.com/office/word/2010/wordprocessingShape">
                    <wps:wsp>
                      <wps:cNvSpPr txBox="1"/>
                      <wps:spPr>
                        <a:xfrm>
                          <a:off x="0" y="0"/>
                          <a:ext cx="6267450" cy="234315"/>
                        </a:xfrm>
                        <a:prstGeom prst="rect">
                          <a:avLst/>
                        </a:prstGeom>
                        <a:ln w="6350">
                          <a:solidFill>
                            <a:srgbClr val="000000"/>
                          </a:solidFill>
                          <a:prstDash val="solid"/>
                        </a:ln>
                      </wps:spPr>
                      <wps:txbx>
                        <w:txbxContent>
                          <w:p w14:paraId="72C3B01D">
                            <w:pPr>
                              <w:spacing w:before="0" w:line="296" w:lineRule="exact"/>
                              <w:ind w:left="120" w:right="0" w:firstLine="0"/>
                              <w:jc w:val="left"/>
                              <w:rPr>
                                <w:i/>
                                <w:sz w:val="28"/>
                              </w:rPr>
                            </w:pPr>
                            <w:r>
                              <w:rPr>
                                <w:i/>
                                <w:sz w:val="28"/>
                              </w:rPr>
                              <w:t>Read</w:t>
                            </w:r>
                            <w:r>
                              <w:rPr>
                                <w:i/>
                                <w:spacing w:val="-7"/>
                                <w:sz w:val="28"/>
                              </w:rPr>
                              <w:t xml:space="preserve"> </w:t>
                            </w:r>
                            <w:r>
                              <w:rPr>
                                <w:i/>
                                <w:sz w:val="28"/>
                              </w:rPr>
                              <w:t>an</w:t>
                            </w:r>
                            <w:r>
                              <w:rPr>
                                <w:i/>
                                <w:spacing w:val="-3"/>
                                <w:sz w:val="28"/>
                              </w:rPr>
                              <w:t xml:space="preserve"> </w:t>
                            </w:r>
                            <w:r>
                              <w:rPr>
                                <w:i/>
                                <w:sz w:val="28"/>
                              </w:rPr>
                              <w:t>extract</w:t>
                            </w:r>
                            <w:r>
                              <w:rPr>
                                <w:i/>
                                <w:spacing w:val="-6"/>
                                <w:sz w:val="28"/>
                              </w:rPr>
                              <w:t xml:space="preserve"> </w:t>
                            </w:r>
                            <w:r>
                              <w:rPr>
                                <w:i/>
                                <w:sz w:val="28"/>
                              </w:rPr>
                              <w:t>from</w:t>
                            </w:r>
                            <w:r>
                              <w:rPr>
                                <w:i/>
                                <w:spacing w:val="-9"/>
                                <w:sz w:val="28"/>
                              </w:rPr>
                              <w:t xml:space="preserve"> </w:t>
                            </w:r>
                            <w:r>
                              <w:rPr>
                                <w:i/>
                                <w:sz w:val="28"/>
                              </w:rPr>
                              <w:t>a</w:t>
                            </w:r>
                            <w:r>
                              <w:rPr>
                                <w:i/>
                                <w:spacing w:val="-2"/>
                                <w:sz w:val="28"/>
                              </w:rPr>
                              <w:t xml:space="preserve"> </w:t>
                            </w:r>
                            <w:r>
                              <w:rPr>
                                <w:i/>
                                <w:sz w:val="28"/>
                              </w:rPr>
                              <w:t>novel</w:t>
                            </w:r>
                            <w:r>
                              <w:rPr>
                                <w:i/>
                                <w:spacing w:val="-3"/>
                                <w:sz w:val="28"/>
                              </w:rPr>
                              <w:t xml:space="preserve"> </w:t>
                            </w:r>
                            <w:r>
                              <w:rPr>
                                <w:i/>
                                <w:sz w:val="28"/>
                              </w:rPr>
                              <w:t>and</w:t>
                            </w:r>
                            <w:r>
                              <w:rPr>
                                <w:i/>
                                <w:spacing w:val="-3"/>
                                <w:sz w:val="28"/>
                              </w:rPr>
                              <w:t xml:space="preserve"> </w:t>
                            </w:r>
                            <w:r>
                              <w:rPr>
                                <w:i/>
                                <w:sz w:val="28"/>
                              </w:rPr>
                              <w:t>answer</w:t>
                            </w:r>
                            <w:r>
                              <w:rPr>
                                <w:i/>
                                <w:spacing w:val="-6"/>
                                <w:sz w:val="28"/>
                              </w:rPr>
                              <w:t xml:space="preserve"> </w:t>
                            </w:r>
                            <w:r>
                              <w:rPr>
                                <w:i/>
                                <w:sz w:val="28"/>
                              </w:rPr>
                              <w:t>questions</w:t>
                            </w:r>
                            <w:r>
                              <w:rPr>
                                <w:i/>
                                <w:spacing w:val="2"/>
                                <w:sz w:val="28"/>
                              </w:rPr>
                              <w:t xml:space="preserve"> </w:t>
                            </w:r>
                            <w:r>
                              <w:rPr>
                                <w:b/>
                                <w:i/>
                                <w:spacing w:val="-2"/>
                                <w:sz w:val="28"/>
                              </w:rPr>
                              <w:t>1–15</w:t>
                            </w:r>
                            <w:r>
                              <w:rPr>
                                <w:i/>
                                <w:spacing w:val="-2"/>
                                <w:sz w:val="28"/>
                              </w:rPr>
                              <w:t>.</w:t>
                            </w:r>
                          </w:p>
                        </w:txbxContent>
                      </wps:txbx>
                      <wps:bodyPr wrap="square" lIns="0" tIns="0" rIns="0" bIns="0" rtlCol="0">
                        <a:noAutofit/>
                      </wps:bodyPr>
                    </wps:wsp>
                  </a:graphicData>
                </a:graphic>
              </wp:anchor>
            </w:drawing>
          </mc:Choice>
          <mc:Fallback>
            <w:pict>
              <v:shape id="Textbox 10" o:spid="_x0000_s1026" o:spt="202" type="#_x0000_t202" style="position:absolute;left:0pt;margin-left:50.75pt;margin-top:10.45pt;height:18.45pt;width:493.5pt;mso-position-horizontal-relative:page;mso-wrap-distance-bottom:0pt;mso-wrap-distance-top:0pt;z-index:-251642880;mso-width-relative:page;mso-height-relative:page;" filled="f" stroked="t" coordsize="21600,21600" o:gfxdata="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yZu35NoAAAAKAQAA&#10;DwAAAAAAAAABACAAAAAiAAAAZHJzL2Rvd25yZXYueG1sUEsBAhQAFAAAAAgAh07iQFyOQUneAQAA&#10;2QMAAA4AAAAAAAAAAQAgAAAAKQEAAGRycy9lMm9Eb2MueG1sUEsFBgAAAAAGAAYAWQEAAHkFAAAA&#10;AA==&#10;">
                <v:fill on="f" focussize="0,0"/>
                <v:stroke weight="0.5pt" color="#000000" joinstyle="round"/>
                <v:imagedata o:title=""/>
                <o:lock v:ext="edit" aspectratio="f"/>
                <v:textbox inset="0mm,0mm,0mm,0mm">
                  <w:txbxContent>
                    <w:p w14:paraId="72C3B01D">
                      <w:pPr>
                        <w:spacing w:before="0" w:line="296" w:lineRule="exact"/>
                        <w:ind w:left="120" w:right="0" w:firstLine="0"/>
                        <w:jc w:val="left"/>
                        <w:rPr>
                          <w:i/>
                          <w:sz w:val="28"/>
                        </w:rPr>
                      </w:pPr>
                      <w:r>
                        <w:rPr>
                          <w:i/>
                          <w:sz w:val="28"/>
                        </w:rPr>
                        <w:t>Read</w:t>
                      </w:r>
                      <w:r>
                        <w:rPr>
                          <w:i/>
                          <w:spacing w:val="-7"/>
                          <w:sz w:val="28"/>
                        </w:rPr>
                        <w:t xml:space="preserve"> </w:t>
                      </w:r>
                      <w:r>
                        <w:rPr>
                          <w:i/>
                          <w:sz w:val="28"/>
                        </w:rPr>
                        <w:t>an</w:t>
                      </w:r>
                      <w:r>
                        <w:rPr>
                          <w:i/>
                          <w:spacing w:val="-3"/>
                          <w:sz w:val="28"/>
                        </w:rPr>
                        <w:t xml:space="preserve"> </w:t>
                      </w:r>
                      <w:r>
                        <w:rPr>
                          <w:i/>
                          <w:sz w:val="28"/>
                        </w:rPr>
                        <w:t>extract</w:t>
                      </w:r>
                      <w:r>
                        <w:rPr>
                          <w:i/>
                          <w:spacing w:val="-6"/>
                          <w:sz w:val="28"/>
                        </w:rPr>
                        <w:t xml:space="preserve"> </w:t>
                      </w:r>
                      <w:r>
                        <w:rPr>
                          <w:i/>
                          <w:sz w:val="28"/>
                        </w:rPr>
                        <w:t>from</w:t>
                      </w:r>
                      <w:r>
                        <w:rPr>
                          <w:i/>
                          <w:spacing w:val="-9"/>
                          <w:sz w:val="28"/>
                        </w:rPr>
                        <w:t xml:space="preserve"> </w:t>
                      </w:r>
                      <w:r>
                        <w:rPr>
                          <w:i/>
                          <w:sz w:val="28"/>
                        </w:rPr>
                        <w:t>a</w:t>
                      </w:r>
                      <w:r>
                        <w:rPr>
                          <w:i/>
                          <w:spacing w:val="-2"/>
                          <w:sz w:val="28"/>
                        </w:rPr>
                        <w:t xml:space="preserve"> </w:t>
                      </w:r>
                      <w:r>
                        <w:rPr>
                          <w:i/>
                          <w:sz w:val="28"/>
                        </w:rPr>
                        <w:t>novel</w:t>
                      </w:r>
                      <w:r>
                        <w:rPr>
                          <w:i/>
                          <w:spacing w:val="-3"/>
                          <w:sz w:val="28"/>
                        </w:rPr>
                        <w:t xml:space="preserve"> </w:t>
                      </w:r>
                      <w:r>
                        <w:rPr>
                          <w:i/>
                          <w:sz w:val="28"/>
                        </w:rPr>
                        <w:t>and</w:t>
                      </w:r>
                      <w:r>
                        <w:rPr>
                          <w:i/>
                          <w:spacing w:val="-3"/>
                          <w:sz w:val="28"/>
                        </w:rPr>
                        <w:t xml:space="preserve"> </w:t>
                      </w:r>
                      <w:r>
                        <w:rPr>
                          <w:i/>
                          <w:sz w:val="28"/>
                        </w:rPr>
                        <w:t>answer</w:t>
                      </w:r>
                      <w:r>
                        <w:rPr>
                          <w:i/>
                          <w:spacing w:val="-6"/>
                          <w:sz w:val="28"/>
                        </w:rPr>
                        <w:t xml:space="preserve"> </w:t>
                      </w:r>
                      <w:r>
                        <w:rPr>
                          <w:i/>
                          <w:sz w:val="28"/>
                        </w:rPr>
                        <w:t>questions</w:t>
                      </w:r>
                      <w:r>
                        <w:rPr>
                          <w:i/>
                          <w:spacing w:val="2"/>
                          <w:sz w:val="28"/>
                        </w:rPr>
                        <w:t xml:space="preserve"> </w:t>
                      </w:r>
                      <w:r>
                        <w:rPr>
                          <w:b/>
                          <w:i/>
                          <w:spacing w:val="-2"/>
                          <w:sz w:val="28"/>
                        </w:rPr>
                        <w:t>1–15</w:t>
                      </w:r>
                      <w:r>
                        <w:rPr>
                          <w:i/>
                          <w:spacing w:val="-2"/>
                          <w:sz w:val="28"/>
                        </w:rPr>
                        <w:t>.</w:t>
                      </w:r>
                    </w:p>
                  </w:txbxContent>
                </v:textbox>
                <w10:wrap type="topAndBottom"/>
              </v:shape>
            </w:pict>
          </mc:Fallback>
        </mc:AlternateContent>
      </w:r>
    </w:p>
    <w:p w14:paraId="5C7F6ED4">
      <w:pPr>
        <w:pStyle w:val="6"/>
        <w:spacing w:before="156"/>
        <w:rPr>
          <w:b/>
          <w:sz w:val="27"/>
        </w:rPr>
      </w:pPr>
    </w:p>
    <w:p w14:paraId="5832E239">
      <w:pPr>
        <w:spacing w:before="0" w:line="276" w:lineRule="auto"/>
        <w:ind w:left="148" w:right="164" w:firstLine="571"/>
        <w:jc w:val="both"/>
        <w:rPr>
          <w:sz w:val="27"/>
        </w:rPr>
      </w:pPr>
      <w:r>
        <w:rPr>
          <w:sz w:val="27"/>
        </w:rPr>
        <w:t xml:space="preserve">It would be simple enough to follow him. Roger was a man of habits, and even when his hours of work were irregular, he would still take his mid-day meal, whenever he did take it, at Percy's. Miss Temple found an antique bookshop across the street where, as she was obliged to purchase something for standing so long watching through its window, she on impulse selected a complete four-volume </w:t>
      </w:r>
      <w:r>
        <w:rPr>
          <w:i/>
          <w:sz w:val="27"/>
        </w:rPr>
        <w:t xml:space="preserve">Illustrated Lives of Sea Martyrs </w:t>
      </w:r>
      <w:r>
        <w:rPr>
          <w:sz w:val="27"/>
        </w:rPr>
        <w:t>. The books were detailed enough for her to spend the time in the window, apparently examining the books, while actually watching Roger first enter and then,</w:t>
      </w:r>
      <w:r>
        <w:rPr>
          <w:spacing w:val="80"/>
          <w:sz w:val="27"/>
        </w:rPr>
        <w:t xml:space="preserve"> </w:t>
      </w:r>
      <w:r>
        <w:rPr>
          <w:sz w:val="27"/>
        </w:rPr>
        <w:t>after an hour, exit alone, from the heavy doors across the street.</w:t>
      </w:r>
    </w:p>
    <w:p w14:paraId="7F9066A0">
      <w:pPr>
        <w:pStyle w:val="6"/>
        <w:spacing w:before="85" w:line="264" w:lineRule="auto"/>
        <w:ind w:left="148" w:right="168" w:firstLine="571"/>
        <w:jc w:val="both"/>
      </w:pPr>
      <w:r>
        <w:t xml:space="preserve">He walked straight back to his office in the Ministry courtyard. Miss Temple arranged for her purchase to be delivered to the Boniface, and walked back into the street, feeling like a fool. She had re-crossed the square before she convinced herself that she was not so much a fool as an inexperienced observer. It was pointless to watch from </w:t>
      </w:r>
      <w:r>
        <w:rPr>
          <w:i/>
        </w:rPr>
        <w:t xml:space="preserve">outside </w:t>
      </w:r>
      <w:r>
        <w:t>the restaurant because only from inside could she have</w:t>
      </w:r>
      <w:r>
        <w:rPr>
          <w:spacing w:val="40"/>
        </w:rPr>
        <w:t xml:space="preserve"> </w:t>
      </w:r>
      <w:r>
        <w:t>discovered whether or not Roger dined alone or with others, or with which particular others - all important information.</w:t>
      </w:r>
    </w:p>
    <w:p w14:paraId="5487129B">
      <w:pPr>
        <w:pStyle w:val="6"/>
        <w:spacing w:before="110" w:line="264" w:lineRule="auto"/>
        <w:ind w:left="148" w:right="162" w:firstLine="571"/>
        <w:jc w:val="both"/>
      </w:pPr>
      <w:r>
        <w:t>She had a pretty good feeling that the crime she believed he had committed had no time connection with his working hours, which meant she was likely to learn nothing from observing his working day. It was after work that any real information would be gathered. Abruptly she entered a store whose windows were thick with all shapes of luggage, hampers, oilskins, lanterns, telescopes, and a large assortment of walking sticks. She left wearing a ladies'</w:t>
      </w:r>
      <w:r>
        <w:rPr>
          <w:spacing w:val="-1"/>
        </w:rPr>
        <w:t xml:space="preserve"> </w:t>
      </w:r>
      <w:r>
        <w:t>black travelling cloak, with a deep hood and several well hidden pockets, opera glasses, a leather-bound notebook and an all- weather pencil. Miss Temple then took her tea.</w:t>
      </w:r>
    </w:p>
    <w:p w14:paraId="38DFB290">
      <w:pPr>
        <w:pStyle w:val="6"/>
        <w:spacing w:before="110" w:line="264" w:lineRule="auto"/>
        <w:ind w:left="148" w:right="153" w:firstLine="571"/>
        <w:jc w:val="both"/>
      </w:pPr>
      <w:r>
        <w:t>Between cups of tea and two cakes, she made entries in the notebook, summarising her plan and then describing the day's work so far. That she now had a kind of uniform and a set of tools made everything that much easier and much less about her particular feelings, for tasks requiring clothes and supporting equipment seemed somehow more objective, even scientific, in nature. In keeping with this, she made a point to write</w:t>
      </w:r>
      <w:r>
        <w:rPr>
          <w:spacing w:val="-2"/>
        </w:rPr>
        <w:t xml:space="preserve"> </w:t>
      </w:r>
      <w:r>
        <w:t xml:space="preserve">her entries in a kind of code, replacing proper names and places with synonyms or word-play that hopefully would not be understood by anyone but </w:t>
      </w:r>
      <w:r>
        <w:rPr>
          <w:spacing w:val="-2"/>
        </w:rPr>
        <w:t>herself.</w:t>
      </w:r>
    </w:p>
    <w:p w14:paraId="755F1422">
      <w:pPr>
        <w:pStyle w:val="6"/>
        <w:spacing w:after="0" w:line="264" w:lineRule="auto"/>
        <w:jc w:val="both"/>
        <w:sectPr>
          <w:headerReference r:id="rId7" w:type="default"/>
          <w:footerReference r:id="rId8" w:type="default"/>
          <w:pgSz w:w="11930" w:h="16850"/>
          <w:pgMar w:top="1260" w:right="992" w:bottom="1060" w:left="992" w:header="672" w:footer="866" w:gutter="0"/>
          <w:cols w:space="720" w:num="1"/>
        </w:sectPr>
      </w:pPr>
    </w:p>
    <w:p w14:paraId="0A816CCA">
      <w:pPr>
        <w:pStyle w:val="6"/>
        <w:spacing w:before="109" w:line="261" w:lineRule="auto"/>
        <w:ind w:left="148" w:right="147"/>
        <w:jc w:val="both"/>
      </w:pPr>
      <w:r>
        <w:t xml:space="preserve">Miss Temple left the tea shop at four o'clock, knowing Roger to leave usually at five, and hired a carriage. She instructed her driver in a low, direct tone of voice, after assuring him he would be well paid for his time, that they would be following a gentleman, most likely in another carriage, and that she would knock on the roof of the coach to indicate the man when he appeared. The driver nodded, but said nothing else. She took his silence to mean that </w:t>
      </w:r>
      <w:r>
        <w:rPr>
          <w:b/>
          <w:u w:val="single"/>
        </w:rPr>
        <w:t>this</w:t>
      </w:r>
      <w:r>
        <w:rPr>
          <w:b/>
        </w:rPr>
        <w:t xml:space="preserve"> </w:t>
      </w:r>
      <w:r>
        <w:t>was a usual enough thing, and felt all the more sure of herself. When Roger appeared, some forty minutes later, she nearly missed him, amusing herself for the moment by peering through the opera glasses</w:t>
      </w:r>
      <w:r>
        <w:rPr>
          <w:spacing w:val="40"/>
        </w:rPr>
        <w:t xml:space="preserve"> </w:t>
      </w:r>
      <w:r>
        <w:t>into nearby open windows, but a sudden feeling caused her to glance back at the courtyard gates just in time to see Roger, standing in the road with an air of confidence and purpose that took her breath away, flag down a coach of his own. Miss Temple knocked sharply on the roof of the coach and they were off.</w:t>
      </w:r>
    </w:p>
    <w:p w14:paraId="20BA51A9">
      <w:pPr>
        <w:pStyle w:val="6"/>
        <w:spacing w:before="117" w:line="276" w:lineRule="auto"/>
        <w:ind w:left="148" w:right="142"/>
        <w:jc w:val="both"/>
      </w:pPr>
      <w:r>
        <w:t>The thrill of the chase, complicated by the nervousness of seeing Roger, was quickly lost when, after the first few turns, it became obvious that Roger's destination was nowhere more interesting than his own home.</w:t>
      </w:r>
    </w:p>
    <w:p w14:paraId="56B287E1">
      <w:pPr>
        <w:pStyle w:val="6"/>
        <w:spacing w:before="98"/>
      </w:pPr>
    </w:p>
    <w:p w14:paraId="56581F76">
      <w:pPr>
        <w:spacing w:before="0"/>
        <w:ind w:left="148" w:right="0" w:firstLine="0"/>
        <w:jc w:val="both"/>
        <w:rPr>
          <w:b/>
          <w:sz w:val="28"/>
        </w:rPr>
      </w:pPr>
      <w:r>
        <w:rPr>
          <w:b/>
          <w:sz w:val="28"/>
        </w:rPr>
        <w:t>Task</w:t>
      </w:r>
      <w:r>
        <w:rPr>
          <w:b/>
          <w:spacing w:val="-7"/>
          <w:sz w:val="28"/>
        </w:rPr>
        <w:t xml:space="preserve"> </w:t>
      </w:r>
      <w:r>
        <w:rPr>
          <w:b/>
          <w:sz w:val="28"/>
        </w:rPr>
        <w:t>1.</w:t>
      </w:r>
      <w:r>
        <w:rPr>
          <w:b/>
          <w:spacing w:val="-2"/>
          <w:sz w:val="28"/>
        </w:rPr>
        <w:t xml:space="preserve"> </w:t>
      </w:r>
      <w:r>
        <w:rPr>
          <w:b/>
          <w:sz w:val="28"/>
        </w:rPr>
        <w:t xml:space="preserve">Questions </w:t>
      </w:r>
      <w:r>
        <w:rPr>
          <w:b/>
          <w:spacing w:val="-5"/>
          <w:sz w:val="28"/>
        </w:rPr>
        <w:t>1–7</w:t>
      </w:r>
    </w:p>
    <w:p w14:paraId="0DBD05ED">
      <w:pPr>
        <w:pStyle w:val="6"/>
        <w:spacing w:before="112"/>
        <w:rPr>
          <w:b/>
          <w:sz w:val="20"/>
        </w:rPr>
      </w:pPr>
      <w:r>
        <w:rPr>
          <w:b/>
          <w:sz w:val="20"/>
        </w:rPr>
        <mc:AlternateContent>
          <mc:Choice Requires="wps">
            <w:drawing>
              <wp:anchor distT="0" distB="0" distL="0" distR="0" simplePos="0" relativeHeight="251673600" behindDoc="1" locked="0" layoutInCell="1" allowOverlap="1">
                <wp:simplePos x="0" y="0"/>
                <wp:positionH relativeFrom="page">
                  <wp:posOffset>644525</wp:posOffset>
                </wp:positionH>
                <wp:positionV relativeFrom="paragraph">
                  <wp:posOffset>235585</wp:posOffset>
                </wp:positionV>
                <wp:extent cx="6267450" cy="641350"/>
                <wp:effectExtent l="0" t="0" r="0" b="0"/>
                <wp:wrapTopAndBottom/>
                <wp:docPr id="11" name="Textbox 11"/>
                <wp:cNvGraphicFramePr/>
                <a:graphic xmlns:a="http://schemas.openxmlformats.org/drawingml/2006/main">
                  <a:graphicData uri="http://schemas.microsoft.com/office/word/2010/wordprocessingShape">
                    <wps:wsp>
                      <wps:cNvSpPr txBox="1"/>
                      <wps:spPr>
                        <a:xfrm>
                          <a:off x="0" y="0"/>
                          <a:ext cx="6267450" cy="641350"/>
                        </a:xfrm>
                        <a:prstGeom prst="rect">
                          <a:avLst/>
                        </a:prstGeom>
                        <a:ln w="6350">
                          <a:solidFill>
                            <a:srgbClr val="000000"/>
                          </a:solidFill>
                          <a:prstDash val="solid"/>
                        </a:ln>
                      </wps:spPr>
                      <wps:txbx>
                        <w:txbxContent>
                          <w:p w14:paraId="4406C1EA">
                            <w:pPr>
                              <w:spacing w:before="0" w:line="294" w:lineRule="exact"/>
                              <w:ind w:left="120" w:right="0" w:firstLine="0"/>
                              <w:jc w:val="left"/>
                              <w:rPr>
                                <w:i/>
                                <w:sz w:val="28"/>
                              </w:rPr>
                            </w:pPr>
                            <w:r>
                              <w:rPr>
                                <w:b/>
                                <w:i/>
                                <w:sz w:val="28"/>
                              </w:rPr>
                              <w:t>In</w:t>
                            </w:r>
                            <w:r>
                              <w:rPr>
                                <w:b/>
                                <w:i/>
                                <w:spacing w:val="-3"/>
                                <w:sz w:val="28"/>
                              </w:rPr>
                              <w:t xml:space="preserve"> </w:t>
                            </w:r>
                            <w:r>
                              <w:rPr>
                                <w:b/>
                                <w:i/>
                                <w:sz w:val="28"/>
                              </w:rPr>
                              <w:t>boxes</w:t>
                            </w:r>
                            <w:r>
                              <w:rPr>
                                <w:b/>
                                <w:i/>
                                <w:spacing w:val="-2"/>
                                <w:sz w:val="28"/>
                              </w:rPr>
                              <w:t xml:space="preserve"> </w:t>
                            </w:r>
                            <w:r>
                              <w:rPr>
                                <w:b/>
                                <w:i/>
                                <w:sz w:val="28"/>
                              </w:rPr>
                              <w:t xml:space="preserve">1–7 </w:t>
                            </w:r>
                            <w:r>
                              <w:rPr>
                                <w:i/>
                                <w:sz w:val="28"/>
                              </w:rPr>
                              <w:t>on</w:t>
                            </w:r>
                            <w:r>
                              <w:rPr>
                                <w:i/>
                                <w:spacing w:val="-2"/>
                                <w:sz w:val="28"/>
                              </w:rPr>
                              <w:t xml:space="preserve"> </w:t>
                            </w:r>
                            <w:r>
                              <w:rPr>
                                <w:i/>
                                <w:sz w:val="28"/>
                              </w:rPr>
                              <w:t>your</w:t>
                            </w:r>
                            <w:r>
                              <w:rPr>
                                <w:i/>
                                <w:spacing w:val="-5"/>
                                <w:sz w:val="28"/>
                              </w:rPr>
                              <w:t xml:space="preserve"> </w:t>
                            </w:r>
                            <w:r>
                              <w:rPr>
                                <w:i/>
                                <w:sz w:val="28"/>
                              </w:rPr>
                              <w:t>answer</w:t>
                            </w:r>
                            <w:r>
                              <w:rPr>
                                <w:i/>
                                <w:spacing w:val="-2"/>
                                <w:sz w:val="28"/>
                              </w:rPr>
                              <w:t xml:space="preserve"> </w:t>
                            </w:r>
                            <w:r>
                              <w:rPr>
                                <w:i/>
                                <w:sz w:val="28"/>
                              </w:rPr>
                              <w:t>sheet,</w:t>
                            </w:r>
                            <w:r>
                              <w:rPr>
                                <w:i/>
                                <w:spacing w:val="-4"/>
                                <w:sz w:val="28"/>
                              </w:rPr>
                              <w:t xml:space="preserve"> </w:t>
                            </w:r>
                            <w:r>
                              <w:rPr>
                                <w:i/>
                                <w:sz w:val="28"/>
                              </w:rPr>
                              <w:t xml:space="preserve">circle: </w:t>
                            </w:r>
                            <w:r>
                              <w:rPr>
                                <w:b/>
                                <w:i/>
                                <w:sz w:val="28"/>
                              </w:rPr>
                              <w:t>A</w:t>
                            </w:r>
                            <w:r>
                              <w:rPr>
                                <w:b/>
                                <w:i/>
                                <w:spacing w:val="-2"/>
                                <w:sz w:val="28"/>
                              </w:rPr>
                              <w:t xml:space="preserve"> </w:t>
                            </w:r>
                            <w:r>
                              <w:rPr>
                                <w:b/>
                                <w:i/>
                                <w:sz w:val="28"/>
                              </w:rPr>
                              <w:t>(TRUE)</w:t>
                            </w:r>
                            <w:r>
                              <w:rPr>
                                <w:b/>
                                <w:i/>
                                <w:spacing w:val="-2"/>
                                <w:sz w:val="28"/>
                              </w:rPr>
                              <w:t xml:space="preserve"> </w:t>
                            </w:r>
                            <w:r>
                              <w:rPr>
                                <w:i/>
                                <w:sz w:val="28"/>
                              </w:rPr>
                              <w:t>if</w:t>
                            </w:r>
                            <w:r>
                              <w:rPr>
                                <w:i/>
                                <w:spacing w:val="-2"/>
                                <w:sz w:val="28"/>
                              </w:rPr>
                              <w:t xml:space="preserve"> </w:t>
                            </w:r>
                            <w:r>
                              <w:rPr>
                                <w:i/>
                                <w:sz w:val="28"/>
                              </w:rPr>
                              <w:t>the</w:t>
                            </w:r>
                            <w:r>
                              <w:rPr>
                                <w:i/>
                                <w:spacing w:val="-3"/>
                                <w:sz w:val="28"/>
                              </w:rPr>
                              <w:t xml:space="preserve"> </w:t>
                            </w:r>
                            <w:r>
                              <w:rPr>
                                <w:i/>
                                <w:sz w:val="28"/>
                              </w:rPr>
                              <w:t>statement</w:t>
                            </w:r>
                            <w:r>
                              <w:rPr>
                                <w:i/>
                                <w:spacing w:val="-6"/>
                                <w:sz w:val="28"/>
                              </w:rPr>
                              <w:t xml:space="preserve"> </w:t>
                            </w:r>
                            <w:r>
                              <w:rPr>
                                <w:i/>
                                <w:sz w:val="28"/>
                              </w:rPr>
                              <w:t>agrees</w:t>
                            </w:r>
                            <w:r>
                              <w:rPr>
                                <w:i/>
                                <w:spacing w:val="-2"/>
                                <w:sz w:val="28"/>
                              </w:rPr>
                              <w:t xml:space="preserve"> </w:t>
                            </w:r>
                            <w:r>
                              <w:rPr>
                                <w:i/>
                                <w:sz w:val="28"/>
                              </w:rPr>
                              <w:t>with</w:t>
                            </w:r>
                            <w:r>
                              <w:rPr>
                                <w:i/>
                                <w:spacing w:val="-1"/>
                                <w:sz w:val="28"/>
                              </w:rPr>
                              <w:t xml:space="preserve"> </w:t>
                            </w:r>
                            <w:r>
                              <w:rPr>
                                <w:i/>
                                <w:spacing w:val="-5"/>
                                <w:sz w:val="28"/>
                              </w:rPr>
                              <w:t>the</w:t>
                            </w:r>
                          </w:p>
                          <w:p w14:paraId="1D5E70B9">
                            <w:pPr>
                              <w:spacing w:before="17" w:line="256" w:lineRule="auto"/>
                              <w:ind w:left="120" w:right="0" w:firstLine="0"/>
                              <w:jc w:val="left"/>
                              <w:rPr>
                                <w:i/>
                                <w:sz w:val="28"/>
                              </w:rPr>
                            </w:pPr>
                            <w:r>
                              <w:rPr>
                                <w:i/>
                                <w:sz w:val="28"/>
                              </w:rPr>
                              <w:t>information</w:t>
                            </w:r>
                            <w:r>
                              <w:rPr>
                                <w:i/>
                                <w:spacing w:val="-1"/>
                                <w:sz w:val="28"/>
                              </w:rPr>
                              <w:t xml:space="preserve"> </w:t>
                            </w:r>
                            <w:r>
                              <w:rPr>
                                <w:i/>
                                <w:sz w:val="28"/>
                              </w:rPr>
                              <w:t>given</w:t>
                            </w:r>
                            <w:r>
                              <w:rPr>
                                <w:i/>
                                <w:spacing w:val="-1"/>
                                <w:sz w:val="28"/>
                              </w:rPr>
                              <w:t xml:space="preserve"> </w:t>
                            </w:r>
                            <w:r>
                              <w:rPr>
                                <w:i/>
                                <w:sz w:val="28"/>
                              </w:rPr>
                              <w:t>in</w:t>
                            </w:r>
                            <w:r>
                              <w:rPr>
                                <w:i/>
                                <w:spacing w:val="-1"/>
                                <w:sz w:val="28"/>
                              </w:rPr>
                              <w:t xml:space="preserve"> </w:t>
                            </w:r>
                            <w:r>
                              <w:rPr>
                                <w:i/>
                                <w:sz w:val="28"/>
                              </w:rPr>
                              <w:t xml:space="preserve">the text; </w:t>
                            </w:r>
                            <w:r>
                              <w:rPr>
                                <w:b/>
                                <w:i/>
                                <w:sz w:val="28"/>
                              </w:rPr>
                              <w:t xml:space="preserve">B (FALSE) </w:t>
                            </w:r>
                            <w:r>
                              <w:rPr>
                                <w:i/>
                                <w:sz w:val="28"/>
                              </w:rPr>
                              <w:t>if the statement contradicts the information given in the text or if there is no information given in the text.</w:t>
                            </w:r>
                          </w:p>
                        </w:txbxContent>
                      </wps:txbx>
                      <wps:bodyPr wrap="square" lIns="0" tIns="0" rIns="0" bIns="0" rtlCol="0">
                        <a:noAutofit/>
                      </wps:bodyPr>
                    </wps:wsp>
                  </a:graphicData>
                </a:graphic>
              </wp:anchor>
            </w:drawing>
          </mc:Choice>
          <mc:Fallback>
            <w:pict>
              <v:shape id="Textbox 11" o:spid="_x0000_s1026" o:spt="202" type="#_x0000_t202" style="position:absolute;left:0pt;margin-left:50.75pt;margin-top:18.55pt;height:50.5pt;width:493.5pt;mso-position-horizontal-relative:page;mso-wrap-distance-bottom:0pt;mso-wrap-distance-top:0pt;z-index:-251642880;mso-width-relative:page;mso-height-relative:page;" filled="f" stroked="t" coordsize="21600,21600" o:gfxdata="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hdFJJ2wAAAAsBAAAP&#10;AAAAAAAAAAEAIAAAACIAAABkcnMvZG93bnJldi54bWxQSwECFAAUAAAACACHTuJAMd6BC9wBAADZ&#10;AwAADgAAAAAAAAABACAAAAAqAQAAZHJzL2Uyb0RvYy54bWxQSwUGAAAAAAYABgBZAQAAeAUAAAAA&#10;">
                <v:fill on="f" focussize="0,0"/>
                <v:stroke weight="0.5pt" color="#000000" joinstyle="round"/>
                <v:imagedata o:title=""/>
                <o:lock v:ext="edit" aspectratio="f"/>
                <v:textbox inset="0mm,0mm,0mm,0mm">
                  <w:txbxContent>
                    <w:p w14:paraId="4406C1EA">
                      <w:pPr>
                        <w:spacing w:before="0" w:line="294" w:lineRule="exact"/>
                        <w:ind w:left="120" w:right="0" w:firstLine="0"/>
                        <w:jc w:val="left"/>
                        <w:rPr>
                          <w:i/>
                          <w:sz w:val="28"/>
                        </w:rPr>
                      </w:pPr>
                      <w:r>
                        <w:rPr>
                          <w:b/>
                          <w:i/>
                          <w:sz w:val="28"/>
                        </w:rPr>
                        <w:t>In</w:t>
                      </w:r>
                      <w:r>
                        <w:rPr>
                          <w:b/>
                          <w:i/>
                          <w:spacing w:val="-3"/>
                          <w:sz w:val="28"/>
                        </w:rPr>
                        <w:t xml:space="preserve"> </w:t>
                      </w:r>
                      <w:r>
                        <w:rPr>
                          <w:b/>
                          <w:i/>
                          <w:sz w:val="28"/>
                        </w:rPr>
                        <w:t>boxes</w:t>
                      </w:r>
                      <w:r>
                        <w:rPr>
                          <w:b/>
                          <w:i/>
                          <w:spacing w:val="-2"/>
                          <w:sz w:val="28"/>
                        </w:rPr>
                        <w:t xml:space="preserve"> </w:t>
                      </w:r>
                      <w:r>
                        <w:rPr>
                          <w:b/>
                          <w:i/>
                          <w:sz w:val="28"/>
                        </w:rPr>
                        <w:t xml:space="preserve">1–7 </w:t>
                      </w:r>
                      <w:r>
                        <w:rPr>
                          <w:i/>
                          <w:sz w:val="28"/>
                        </w:rPr>
                        <w:t>on</w:t>
                      </w:r>
                      <w:r>
                        <w:rPr>
                          <w:i/>
                          <w:spacing w:val="-2"/>
                          <w:sz w:val="28"/>
                        </w:rPr>
                        <w:t xml:space="preserve"> </w:t>
                      </w:r>
                      <w:r>
                        <w:rPr>
                          <w:i/>
                          <w:sz w:val="28"/>
                        </w:rPr>
                        <w:t>your</w:t>
                      </w:r>
                      <w:r>
                        <w:rPr>
                          <w:i/>
                          <w:spacing w:val="-5"/>
                          <w:sz w:val="28"/>
                        </w:rPr>
                        <w:t xml:space="preserve"> </w:t>
                      </w:r>
                      <w:r>
                        <w:rPr>
                          <w:i/>
                          <w:sz w:val="28"/>
                        </w:rPr>
                        <w:t>answer</w:t>
                      </w:r>
                      <w:r>
                        <w:rPr>
                          <w:i/>
                          <w:spacing w:val="-2"/>
                          <w:sz w:val="28"/>
                        </w:rPr>
                        <w:t xml:space="preserve"> </w:t>
                      </w:r>
                      <w:r>
                        <w:rPr>
                          <w:i/>
                          <w:sz w:val="28"/>
                        </w:rPr>
                        <w:t>sheet,</w:t>
                      </w:r>
                      <w:r>
                        <w:rPr>
                          <w:i/>
                          <w:spacing w:val="-4"/>
                          <w:sz w:val="28"/>
                        </w:rPr>
                        <w:t xml:space="preserve"> </w:t>
                      </w:r>
                      <w:r>
                        <w:rPr>
                          <w:i/>
                          <w:sz w:val="28"/>
                        </w:rPr>
                        <w:t xml:space="preserve">circle: </w:t>
                      </w:r>
                      <w:r>
                        <w:rPr>
                          <w:b/>
                          <w:i/>
                          <w:sz w:val="28"/>
                        </w:rPr>
                        <w:t>A</w:t>
                      </w:r>
                      <w:r>
                        <w:rPr>
                          <w:b/>
                          <w:i/>
                          <w:spacing w:val="-2"/>
                          <w:sz w:val="28"/>
                        </w:rPr>
                        <w:t xml:space="preserve"> </w:t>
                      </w:r>
                      <w:r>
                        <w:rPr>
                          <w:b/>
                          <w:i/>
                          <w:sz w:val="28"/>
                        </w:rPr>
                        <w:t>(TRUE)</w:t>
                      </w:r>
                      <w:r>
                        <w:rPr>
                          <w:b/>
                          <w:i/>
                          <w:spacing w:val="-2"/>
                          <w:sz w:val="28"/>
                        </w:rPr>
                        <w:t xml:space="preserve"> </w:t>
                      </w:r>
                      <w:r>
                        <w:rPr>
                          <w:i/>
                          <w:sz w:val="28"/>
                        </w:rPr>
                        <w:t>if</w:t>
                      </w:r>
                      <w:r>
                        <w:rPr>
                          <w:i/>
                          <w:spacing w:val="-2"/>
                          <w:sz w:val="28"/>
                        </w:rPr>
                        <w:t xml:space="preserve"> </w:t>
                      </w:r>
                      <w:r>
                        <w:rPr>
                          <w:i/>
                          <w:sz w:val="28"/>
                        </w:rPr>
                        <w:t>the</w:t>
                      </w:r>
                      <w:r>
                        <w:rPr>
                          <w:i/>
                          <w:spacing w:val="-3"/>
                          <w:sz w:val="28"/>
                        </w:rPr>
                        <w:t xml:space="preserve"> </w:t>
                      </w:r>
                      <w:r>
                        <w:rPr>
                          <w:i/>
                          <w:sz w:val="28"/>
                        </w:rPr>
                        <w:t>statement</w:t>
                      </w:r>
                      <w:r>
                        <w:rPr>
                          <w:i/>
                          <w:spacing w:val="-6"/>
                          <w:sz w:val="28"/>
                        </w:rPr>
                        <w:t xml:space="preserve"> </w:t>
                      </w:r>
                      <w:r>
                        <w:rPr>
                          <w:i/>
                          <w:sz w:val="28"/>
                        </w:rPr>
                        <w:t>agrees</w:t>
                      </w:r>
                      <w:r>
                        <w:rPr>
                          <w:i/>
                          <w:spacing w:val="-2"/>
                          <w:sz w:val="28"/>
                        </w:rPr>
                        <w:t xml:space="preserve"> </w:t>
                      </w:r>
                      <w:r>
                        <w:rPr>
                          <w:i/>
                          <w:sz w:val="28"/>
                        </w:rPr>
                        <w:t>with</w:t>
                      </w:r>
                      <w:r>
                        <w:rPr>
                          <w:i/>
                          <w:spacing w:val="-1"/>
                          <w:sz w:val="28"/>
                        </w:rPr>
                        <w:t xml:space="preserve"> </w:t>
                      </w:r>
                      <w:r>
                        <w:rPr>
                          <w:i/>
                          <w:spacing w:val="-5"/>
                          <w:sz w:val="28"/>
                        </w:rPr>
                        <w:t>the</w:t>
                      </w:r>
                    </w:p>
                    <w:p w14:paraId="1D5E70B9">
                      <w:pPr>
                        <w:spacing w:before="17" w:line="256" w:lineRule="auto"/>
                        <w:ind w:left="120" w:right="0" w:firstLine="0"/>
                        <w:jc w:val="left"/>
                        <w:rPr>
                          <w:i/>
                          <w:sz w:val="28"/>
                        </w:rPr>
                      </w:pPr>
                      <w:r>
                        <w:rPr>
                          <w:i/>
                          <w:sz w:val="28"/>
                        </w:rPr>
                        <w:t>information</w:t>
                      </w:r>
                      <w:r>
                        <w:rPr>
                          <w:i/>
                          <w:spacing w:val="-1"/>
                          <w:sz w:val="28"/>
                        </w:rPr>
                        <w:t xml:space="preserve"> </w:t>
                      </w:r>
                      <w:r>
                        <w:rPr>
                          <w:i/>
                          <w:sz w:val="28"/>
                        </w:rPr>
                        <w:t>given</w:t>
                      </w:r>
                      <w:r>
                        <w:rPr>
                          <w:i/>
                          <w:spacing w:val="-1"/>
                          <w:sz w:val="28"/>
                        </w:rPr>
                        <w:t xml:space="preserve"> </w:t>
                      </w:r>
                      <w:r>
                        <w:rPr>
                          <w:i/>
                          <w:sz w:val="28"/>
                        </w:rPr>
                        <w:t>in</w:t>
                      </w:r>
                      <w:r>
                        <w:rPr>
                          <w:i/>
                          <w:spacing w:val="-1"/>
                          <w:sz w:val="28"/>
                        </w:rPr>
                        <w:t xml:space="preserve"> </w:t>
                      </w:r>
                      <w:r>
                        <w:rPr>
                          <w:i/>
                          <w:sz w:val="28"/>
                        </w:rPr>
                        <w:t xml:space="preserve">the text; </w:t>
                      </w:r>
                      <w:r>
                        <w:rPr>
                          <w:b/>
                          <w:i/>
                          <w:sz w:val="28"/>
                        </w:rPr>
                        <w:t xml:space="preserve">B (FALSE) </w:t>
                      </w:r>
                      <w:r>
                        <w:rPr>
                          <w:i/>
                          <w:sz w:val="28"/>
                        </w:rPr>
                        <w:t>if the statement contradicts the information given in the text or if there is no information given in the text.</w:t>
                      </w:r>
                    </w:p>
                  </w:txbxContent>
                </v:textbox>
                <w10:wrap type="topAndBottom"/>
              </v:shape>
            </w:pict>
          </mc:Fallback>
        </mc:AlternateContent>
      </w:r>
    </w:p>
    <w:p w14:paraId="6CE81D0E">
      <w:pPr>
        <w:pStyle w:val="8"/>
        <w:numPr>
          <w:ilvl w:val="0"/>
          <w:numId w:val="2"/>
        </w:numPr>
        <w:tabs>
          <w:tab w:val="left" w:pos="866"/>
          <w:tab w:val="left" w:pos="868"/>
        </w:tabs>
        <w:spacing w:before="277" w:after="0" w:line="242" w:lineRule="auto"/>
        <w:ind w:left="868" w:right="175" w:hanging="370"/>
        <w:jc w:val="left"/>
        <w:rPr>
          <w:sz w:val="28"/>
        </w:rPr>
      </w:pPr>
      <w:r>
        <w:rPr>
          <w:sz w:val="28"/>
        </w:rPr>
        <w:t>Miss</w:t>
      </w:r>
      <w:r>
        <w:rPr>
          <w:spacing w:val="-2"/>
          <w:sz w:val="28"/>
        </w:rPr>
        <w:t xml:space="preserve"> </w:t>
      </w:r>
      <w:r>
        <w:rPr>
          <w:sz w:val="28"/>
        </w:rPr>
        <w:t>Temple</w:t>
      </w:r>
      <w:r>
        <w:rPr>
          <w:spacing w:val="-3"/>
          <w:sz w:val="28"/>
        </w:rPr>
        <w:t xml:space="preserve"> </w:t>
      </w:r>
      <w:r>
        <w:rPr>
          <w:sz w:val="28"/>
        </w:rPr>
        <w:t>took</w:t>
      </w:r>
      <w:r>
        <w:rPr>
          <w:spacing w:val="-2"/>
          <w:sz w:val="28"/>
        </w:rPr>
        <w:t xml:space="preserve"> </w:t>
      </w:r>
      <w:r>
        <w:rPr>
          <w:sz w:val="28"/>
        </w:rPr>
        <w:t>her</w:t>
      </w:r>
      <w:r>
        <w:rPr>
          <w:spacing w:val="-3"/>
          <w:sz w:val="28"/>
        </w:rPr>
        <w:t xml:space="preserve"> </w:t>
      </w:r>
      <w:r>
        <w:rPr>
          <w:sz w:val="28"/>
        </w:rPr>
        <w:t>time</w:t>
      </w:r>
      <w:r>
        <w:rPr>
          <w:spacing w:val="-3"/>
          <w:sz w:val="28"/>
        </w:rPr>
        <w:t xml:space="preserve"> </w:t>
      </w:r>
      <w:r>
        <w:rPr>
          <w:sz w:val="28"/>
        </w:rPr>
        <w:t>carefully</w:t>
      </w:r>
      <w:r>
        <w:rPr>
          <w:spacing w:val="-6"/>
          <w:sz w:val="28"/>
        </w:rPr>
        <w:t xml:space="preserve"> </w:t>
      </w:r>
      <w:r>
        <w:rPr>
          <w:sz w:val="28"/>
        </w:rPr>
        <w:t>selecting</w:t>
      </w:r>
      <w:r>
        <w:rPr>
          <w:spacing w:val="-2"/>
          <w:sz w:val="28"/>
        </w:rPr>
        <w:t xml:space="preserve"> </w:t>
      </w:r>
      <w:r>
        <w:rPr>
          <w:sz w:val="28"/>
        </w:rPr>
        <w:t>the</w:t>
      </w:r>
      <w:r>
        <w:rPr>
          <w:spacing w:val="-3"/>
          <w:sz w:val="28"/>
        </w:rPr>
        <w:t xml:space="preserve"> </w:t>
      </w:r>
      <w:r>
        <w:rPr>
          <w:sz w:val="28"/>
        </w:rPr>
        <w:t>four</w:t>
      </w:r>
      <w:r>
        <w:rPr>
          <w:spacing w:val="-3"/>
          <w:sz w:val="28"/>
        </w:rPr>
        <w:t xml:space="preserve"> </w:t>
      </w:r>
      <w:r>
        <w:rPr>
          <w:sz w:val="28"/>
        </w:rPr>
        <w:t>books</w:t>
      </w:r>
      <w:r>
        <w:rPr>
          <w:spacing w:val="-2"/>
          <w:sz w:val="28"/>
        </w:rPr>
        <w:t xml:space="preserve"> </w:t>
      </w:r>
      <w:r>
        <w:rPr>
          <w:sz w:val="28"/>
        </w:rPr>
        <w:t>which</w:t>
      </w:r>
      <w:r>
        <w:rPr>
          <w:spacing w:val="-5"/>
          <w:sz w:val="28"/>
        </w:rPr>
        <w:t xml:space="preserve"> </w:t>
      </w:r>
      <w:r>
        <w:rPr>
          <w:sz w:val="28"/>
        </w:rPr>
        <w:t>she</w:t>
      </w:r>
      <w:r>
        <w:rPr>
          <w:spacing w:val="-5"/>
          <w:sz w:val="28"/>
        </w:rPr>
        <w:t xml:space="preserve"> </w:t>
      </w:r>
      <w:r>
        <w:rPr>
          <w:sz w:val="28"/>
        </w:rPr>
        <w:t>bought in the antique bookshop.</w:t>
      </w:r>
    </w:p>
    <w:p w14:paraId="09C0ABC3">
      <w:pPr>
        <w:pStyle w:val="8"/>
        <w:numPr>
          <w:ilvl w:val="0"/>
          <w:numId w:val="2"/>
        </w:numPr>
        <w:tabs>
          <w:tab w:val="left" w:pos="866"/>
          <w:tab w:val="left" w:pos="868"/>
        </w:tabs>
        <w:spacing w:before="0" w:after="0" w:line="237" w:lineRule="auto"/>
        <w:ind w:left="868" w:right="774" w:hanging="370"/>
        <w:jc w:val="left"/>
        <w:rPr>
          <w:sz w:val="28"/>
        </w:rPr>
      </w:pPr>
      <w:r>
        <w:rPr>
          <w:sz w:val="28"/>
        </w:rPr>
        <w:t>Her</w:t>
      </w:r>
      <w:r>
        <w:rPr>
          <w:spacing w:val="-1"/>
          <w:sz w:val="28"/>
        </w:rPr>
        <w:t xml:space="preserve"> </w:t>
      </w:r>
      <w:r>
        <w:rPr>
          <w:sz w:val="28"/>
        </w:rPr>
        <w:t>mistake</w:t>
      </w:r>
      <w:r>
        <w:rPr>
          <w:spacing w:val="-2"/>
          <w:sz w:val="28"/>
        </w:rPr>
        <w:t xml:space="preserve"> </w:t>
      </w:r>
      <w:r>
        <w:rPr>
          <w:sz w:val="28"/>
        </w:rPr>
        <w:t>resulted</w:t>
      </w:r>
      <w:r>
        <w:rPr>
          <w:spacing w:val="-1"/>
          <w:sz w:val="28"/>
        </w:rPr>
        <w:t xml:space="preserve"> </w:t>
      </w:r>
      <w:r>
        <w:rPr>
          <w:sz w:val="28"/>
        </w:rPr>
        <w:t>from</w:t>
      </w:r>
      <w:r>
        <w:rPr>
          <w:spacing w:val="-7"/>
          <w:sz w:val="28"/>
        </w:rPr>
        <w:t xml:space="preserve"> </w:t>
      </w:r>
      <w:r>
        <w:rPr>
          <w:sz w:val="28"/>
        </w:rPr>
        <w:t>her</w:t>
      </w:r>
      <w:r>
        <w:rPr>
          <w:spacing w:val="-2"/>
          <w:sz w:val="28"/>
        </w:rPr>
        <w:t xml:space="preserve"> </w:t>
      </w:r>
      <w:r>
        <w:rPr>
          <w:sz w:val="28"/>
        </w:rPr>
        <w:t>being</w:t>
      </w:r>
      <w:r>
        <w:rPr>
          <w:spacing w:val="-1"/>
          <w:sz w:val="28"/>
        </w:rPr>
        <w:t xml:space="preserve"> </w:t>
      </w:r>
      <w:r>
        <w:rPr>
          <w:sz w:val="28"/>
        </w:rPr>
        <w:t>pretty</w:t>
      </w:r>
      <w:r>
        <w:rPr>
          <w:spacing w:val="-2"/>
          <w:sz w:val="28"/>
        </w:rPr>
        <w:t xml:space="preserve"> </w:t>
      </w:r>
      <w:r>
        <w:rPr>
          <w:sz w:val="28"/>
        </w:rPr>
        <w:t>much</w:t>
      </w:r>
      <w:r>
        <w:rPr>
          <w:spacing w:val="-1"/>
          <w:sz w:val="28"/>
        </w:rPr>
        <w:t xml:space="preserve"> </w:t>
      </w:r>
      <w:r>
        <w:rPr>
          <w:sz w:val="28"/>
        </w:rPr>
        <w:t>a</w:t>
      </w:r>
      <w:r>
        <w:rPr>
          <w:spacing w:val="-3"/>
          <w:sz w:val="28"/>
        </w:rPr>
        <w:t xml:space="preserve"> </w:t>
      </w:r>
      <w:r>
        <w:rPr>
          <w:sz w:val="28"/>
        </w:rPr>
        <w:t>beginner</w:t>
      </w:r>
      <w:r>
        <w:rPr>
          <w:spacing w:val="-5"/>
          <w:sz w:val="28"/>
        </w:rPr>
        <w:t xml:space="preserve"> </w:t>
      </w:r>
      <w:r>
        <w:rPr>
          <w:sz w:val="28"/>
        </w:rPr>
        <w:t>in</w:t>
      </w:r>
      <w:r>
        <w:rPr>
          <w:spacing w:val="-5"/>
          <w:sz w:val="28"/>
        </w:rPr>
        <w:t xml:space="preserve"> </w:t>
      </w:r>
      <w:r>
        <w:rPr>
          <w:sz w:val="28"/>
        </w:rPr>
        <w:t>the</w:t>
      </w:r>
      <w:r>
        <w:rPr>
          <w:spacing w:val="-2"/>
          <w:sz w:val="28"/>
        </w:rPr>
        <w:t xml:space="preserve"> </w:t>
      </w:r>
      <w:r>
        <w:rPr>
          <w:sz w:val="28"/>
        </w:rPr>
        <w:t>field</w:t>
      </w:r>
      <w:r>
        <w:rPr>
          <w:spacing w:val="-1"/>
          <w:sz w:val="28"/>
        </w:rPr>
        <w:t xml:space="preserve"> </w:t>
      </w:r>
      <w:r>
        <w:rPr>
          <w:sz w:val="28"/>
        </w:rPr>
        <w:t xml:space="preserve">of </w:t>
      </w:r>
      <w:r>
        <w:rPr>
          <w:spacing w:val="-2"/>
          <w:sz w:val="28"/>
        </w:rPr>
        <w:t>surveillance.</w:t>
      </w:r>
    </w:p>
    <w:p w14:paraId="1E85489D">
      <w:pPr>
        <w:pStyle w:val="8"/>
        <w:numPr>
          <w:ilvl w:val="0"/>
          <w:numId w:val="2"/>
        </w:numPr>
        <w:tabs>
          <w:tab w:val="left" w:pos="866"/>
          <w:tab w:val="left" w:pos="868"/>
        </w:tabs>
        <w:spacing w:before="1" w:after="0" w:line="244" w:lineRule="auto"/>
        <w:ind w:left="868" w:right="231" w:hanging="370"/>
        <w:jc w:val="left"/>
        <w:rPr>
          <w:sz w:val="28"/>
        </w:rPr>
      </w:pPr>
      <w:r>
        <w:rPr>
          <w:sz w:val="28"/>
        </w:rPr>
        <w:t>She</w:t>
      </w:r>
      <w:r>
        <w:rPr>
          <w:spacing w:val="-2"/>
          <w:sz w:val="28"/>
        </w:rPr>
        <w:t xml:space="preserve"> </w:t>
      </w:r>
      <w:r>
        <w:rPr>
          <w:sz w:val="28"/>
        </w:rPr>
        <w:t>bought</w:t>
      </w:r>
      <w:r>
        <w:rPr>
          <w:spacing w:val="-1"/>
          <w:sz w:val="28"/>
        </w:rPr>
        <w:t xml:space="preserve"> </w:t>
      </w:r>
      <w:r>
        <w:rPr>
          <w:sz w:val="28"/>
        </w:rPr>
        <w:t>a</w:t>
      </w:r>
      <w:r>
        <w:rPr>
          <w:spacing w:val="-3"/>
          <w:sz w:val="28"/>
        </w:rPr>
        <w:t xml:space="preserve"> </w:t>
      </w:r>
      <w:r>
        <w:rPr>
          <w:sz w:val="28"/>
        </w:rPr>
        <w:t>pair</w:t>
      </w:r>
      <w:r>
        <w:rPr>
          <w:spacing w:val="-5"/>
          <w:sz w:val="28"/>
        </w:rPr>
        <w:t xml:space="preserve"> </w:t>
      </w:r>
      <w:r>
        <w:rPr>
          <w:sz w:val="28"/>
        </w:rPr>
        <w:t>of</w:t>
      </w:r>
      <w:r>
        <w:rPr>
          <w:spacing w:val="-5"/>
          <w:sz w:val="28"/>
        </w:rPr>
        <w:t xml:space="preserve"> </w:t>
      </w:r>
      <w:r>
        <w:rPr>
          <w:sz w:val="28"/>
        </w:rPr>
        <w:t>glasses</w:t>
      </w:r>
      <w:r>
        <w:rPr>
          <w:spacing w:val="-4"/>
          <w:sz w:val="28"/>
        </w:rPr>
        <w:t xml:space="preserve"> </w:t>
      </w:r>
      <w:r>
        <w:rPr>
          <w:sz w:val="28"/>
        </w:rPr>
        <w:t>to</w:t>
      </w:r>
      <w:r>
        <w:rPr>
          <w:spacing w:val="-1"/>
          <w:sz w:val="28"/>
        </w:rPr>
        <w:t xml:space="preserve"> </w:t>
      </w:r>
      <w:r>
        <w:rPr>
          <w:sz w:val="28"/>
        </w:rPr>
        <w:t>read</w:t>
      </w:r>
      <w:r>
        <w:rPr>
          <w:spacing w:val="-1"/>
          <w:sz w:val="28"/>
        </w:rPr>
        <w:t xml:space="preserve"> </w:t>
      </w:r>
      <w:r>
        <w:rPr>
          <w:sz w:val="28"/>
        </w:rPr>
        <w:t>the</w:t>
      </w:r>
      <w:r>
        <w:rPr>
          <w:spacing w:val="-2"/>
          <w:sz w:val="28"/>
        </w:rPr>
        <w:t xml:space="preserve"> </w:t>
      </w:r>
      <w:r>
        <w:rPr>
          <w:sz w:val="28"/>
        </w:rPr>
        <w:t>books</w:t>
      </w:r>
      <w:r>
        <w:rPr>
          <w:spacing w:val="-1"/>
          <w:sz w:val="28"/>
        </w:rPr>
        <w:t xml:space="preserve"> </w:t>
      </w:r>
      <w:r>
        <w:rPr>
          <w:sz w:val="28"/>
        </w:rPr>
        <w:t>she</w:t>
      </w:r>
      <w:r>
        <w:rPr>
          <w:spacing w:val="-5"/>
          <w:sz w:val="28"/>
        </w:rPr>
        <w:t xml:space="preserve"> </w:t>
      </w:r>
      <w:r>
        <w:rPr>
          <w:sz w:val="28"/>
        </w:rPr>
        <w:t>had</w:t>
      </w:r>
      <w:r>
        <w:rPr>
          <w:spacing w:val="-1"/>
          <w:sz w:val="28"/>
        </w:rPr>
        <w:t xml:space="preserve"> </w:t>
      </w:r>
      <w:r>
        <w:rPr>
          <w:sz w:val="28"/>
        </w:rPr>
        <w:t>purchased</w:t>
      </w:r>
      <w:r>
        <w:rPr>
          <w:spacing w:val="-1"/>
          <w:sz w:val="28"/>
        </w:rPr>
        <w:t xml:space="preserve"> </w:t>
      </w:r>
      <w:r>
        <w:rPr>
          <w:sz w:val="28"/>
        </w:rPr>
        <w:t>in</w:t>
      </w:r>
      <w:r>
        <w:rPr>
          <w:spacing w:val="-1"/>
          <w:sz w:val="28"/>
        </w:rPr>
        <w:t xml:space="preserve"> </w:t>
      </w:r>
      <w:r>
        <w:rPr>
          <w:sz w:val="28"/>
        </w:rPr>
        <w:t>the</w:t>
      </w:r>
      <w:r>
        <w:rPr>
          <w:spacing w:val="-2"/>
          <w:sz w:val="28"/>
        </w:rPr>
        <w:t xml:space="preserve"> </w:t>
      </w:r>
      <w:r>
        <w:rPr>
          <w:sz w:val="28"/>
        </w:rPr>
        <w:t xml:space="preserve">antique </w:t>
      </w:r>
      <w:r>
        <w:rPr>
          <w:spacing w:val="-2"/>
          <w:sz w:val="28"/>
        </w:rPr>
        <w:t>bookshop.</w:t>
      </w:r>
    </w:p>
    <w:p w14:paraId="5F15475B">
      <w:pPr>
        <w:pStyle w:val="8"/>
        <w:numPr>
          <w:ilvl w:val="0"/>
          <w:numId w:val="2"/>
        </w:numPr>
        <w:tabs>
          <w:tab w:val="left" w:pos="866"/>
        </w:tabs>
        <w:spacing w:before="0" w:after="0" w:line="312" w:lineRule="exact"/>
        <w:ind w:left="866" w:right="0" w:hanging="368"/>
        <w:jc w:val="left"/>
        <w:rPr>
          <w:sz w:val="28"/>
        </w:rPr>
      </w:pPr>
      <w:r>
        <w:rPr>
          <w:sz w:val="28"/>
        </w:rPr>
        <w:t>Miss</w:t>
      </w:r>
      <w:r>
        <w:rPr>
          <w:spacing w:val="-4"/>
          <w:sz w:val="28"/>
        </w:rPr>
        <w:t xml:space="preserve"> </w:t>
      </w:r>
      <w:r>
        <w:rPr>
          <w:sz w:val="28"/>
        </w:rPr>
        <w:t>Temple</w:t>
      </w:r>
      <w:r>
        <w:rPr>
          <w:spacing w:val="-4"/>
          <w:sz w:val="28"/>
        </w:rPr>
        <w:t xml:space="preserve"> </w:t>
      </w:r>
      <w:r>
        <w:rPr>
          <w:sz w:val="28"/>
        </w:rPr>
        <w:t>encrypted</w:t>
      </w:r>
      <w:r>
        <w:rPr>
          <w:spacing w:val="-3"/>
          <w:sz w:val="28"/>
        </w:rPr>
        <w:t xml:space="preserve"> </w:t>
      </w:r>
      <w:r>
        <w:rPr>
          <w:sz w:val="28"/>
        </w:rPr>
        <w:t>her</w:t>
      </w:r>
      <w:r>
        <w:rPr>
          <w:spacing w:val="-4"/>
          <w:sz w:val="28"/>
        </w:rPr>
        <w:t xml:space="preserve"> </w:t>
      </w:r>
      <w:r>
        <w:rPr>
          <w:sz w:val="28"/>
        </w:rPr>
        <w:t>notes</w:t>
      </w:r>
      <w:r>
        <w:rPr>
          <w:spacing w:val="-6"/>
          <w:sz w:val="28"/>
        </w:rPr>
        <w:t xml:space="preserve"> </w:t>
      </w:r>
      <w:r>
        <w:rPr>
          <w:sz w:val="28"/>
        </w:rPr>
        <w:t>so</w:t>
      </w:r>
      <w:r>
        <w:rPr>
          <w:spacing w:val="-7"/>
          <w:sz w:val="28"/>
        </w:rPr>
        <w:t xml:space="preserve"> </w:t>
      </w:r>
      <w:r>
        <w:rPr>
          <w:sz w:val="28"/>
        </w:rPr>
        <w:t>that</w:t>
      </w:r>
      <w:r>
        <w:rPr>
          <w:spacing w:val="-7"/>
          <w:sz w:val="28"/>
        </w:rPr>
        <w:t xml:space="preserve"> </w:t>
      </w:r>
      <w:r>
        <w:rPr>
          <w:sz w:val="28"/>
        </w:rPr>
        <w:t>nobody</w:t>
      </w:r>
      <w:r>
        <w:rPr>
          <w:spacing w:val="-8"/>
          <w:sz w:val="28"/>
        </w:rPr>
        <w:t xml:space="preserve"> </w:t>
      </w:r>
      <w:r>
        <w:rPr>
          <w:sz w:val="28"/>
        </w:rPr>
        <w:t>could</w:t>
      </w:r>
      <w:r>
        <w:rPr>
          <w:spacing w:val="-3"/>
          <w:sz w:val="28"/>
        </w:rPr>
        <w:t xml:space="preserve"> </w:t>
      </w:r>
      <w:r>
        <w:rPr>
          <w:sz w:val="28"/>
        </w:rPr>
        <w:t>understand</w:t>
      </w:r>
      <w:r>
        <w:rPr>
          <w:spacing w:val="-7"/>
          <w:sz w:val="28"/>
        </w:rPr>
        <w:t xml:space="preserve"> </w:t>
      </w:r>
      <w:r>
        <w:rPr>
          <w:spacing w:val="-2"/>
          <w:sz w:val="28"/>
        </w:rPr>
        <w:t>them.</w:t>
      </w:r>
    </w:p>
    <w:p w14:paraId="4A8F0564">
      <w:pPr>
        <w:pStyle w:val="8"/>
        <w:numPr>
          <w:ilvl w:val="0"/>
          <w:numId w:val="2"/>
        </w:numPr>
        <w:tabs>
          <w:tab w:val="left" w:pos="866"/>
        </w:tabs>
        <w:spacing w:before="0" w:after="0" w:line="319" w:lineRule="exact"/>
        <w:ind w:left="866" w:right="0" w:hanging="368"/>
        <w:jc w:val="left"/>
        <w:rPr>
          <w:sz w:val="28"/>
        </w:rPr>
      </w:pPr>
      <w:r>
        <w:rPr>
          <w:sz w:val="28"/>
        </w:rPr>
        <w:t>She</w:t>
      </w:r>
      <w:r>
        <w:rPr>
          <w:spacing w:val="-6"/>
          <w:sz w:val="28"/>
        </w:rPr>
        <w:t xml:space="preserve"> </w:t>
      </w:r>
      <w:r>
        <w:rPr>
          <w:sz w:val="28"/>
        </w:rPr>
        <w:t>promised</w:t>
      </w:r>
      <w:r>
        <w:rPr>
          <w:spacing w:val="-2"/>
          <w:sz w:val="28"/>
        </w:rPr>
        <w:t xml:space="preserve"> </w:t>
      </w:r>
      <w:r>
        <w:rPr>
          <w:sz w:val="28"/>
        </w:rPr>
        <w:t>the</w:t>
      </w:r>
      <w:r>
        <w:rPr>
          <w:spacing w:val="-3"/>
          <w:sz w:val="28"/>
        </w:rPr>
        <w:t xml:space="preserve"> </w:t>
      </w:r>
      <w:r>
        <w:rPr>
          <w:sz w:val="28"/>
        </w:rPr>
        <w:t>driver</w:t>
      </w:r>
      <w:r>
        <w:rPr>
          <w:spacing w:val="-4"/>
          <w:sz w:val="28"/>
        </w:rPr>
        <w:t xml:space="preserve"> </w:t>
      </w:r>
      <w:r>
        <w:rPr>
          <w:sz w:val="28"/>
        </w:rPr>
        <w:t>extra</w:t>
      </w:r>
      <w:r>
        <w:rPr>
          <w:spacing w:val="-3"/>
          <w:sz w:val="28"/>
        </w:rPr>
        <w:t xml:space="preserve"> </w:t>
      </w:r>
      <w:r>
        <w:rPr>
          <w:sz w:val="28"/>
        </w:rPr>
        <w:t>money</w:t>
      </w:r>
      <w:r>
        <w:rPr>
          <w:spacing w:val="-7"/>
          <w:sz w:val="28"/>
        </w:rPr>
        <w:t xml:space="preserve"> </w:t>
      </w:r>
      <w:r>
        <w:rPr>
          <w:sz w:val="28"/>
        </w:rPr>
        <w:t>for</w:t>
      </w:r>
      <w:r>
        <w:rPr>
          <w:spacing w:val="-3"/>
          <w:sz w:val="28"/>
        </w:rPr>
        <w:t xml:space="preserve"> </w:t>
      </w:r>
      <w:r>
        <w:rPr>
          <w:sz w:val="28"/>
        </w:rPr>
        <w:t>his</w:t>
      </w:r>
      <w:r>
        <w:rPr>
          <w:spacing w:val="-6"/>
          <w:sz w:val="28"/>
        </w:rPr>
        <w:t xml:space="preserve"> </w:t>
      </w:r>
      <w:r>
        <w:rPr>
          <w:spacing w:val="-2"/>
          <w:sz w:val="28"/>
        </w:rPr>
        <w:t>services.</w:t>
      </w:r>
    </w:p>
    <w:p w14:paraId="2D2C82A2">
      <w:pPr>
        <w:pStyle w:val="8"/>
        <w:numPr>
          <w:ilvl w:val="0"/>
          <w:numId w:val="2"/>
        </w:numPr>
        <w:tabs>
          <w:tab w:val="left" w:pos="866"/>
        </w:tabs>
        <w:spacing w:before="0" w:after="0" w:line="320" w:lineRule="exact"/>
        <w:ind w:left="866" w:right="0" w:hanging="368"/>
        <w:jc w:val="left"/>
        <w:rPr>
          <w:sz w:val="28"/>
        </w:rPr>
      </w:pPr>
      <w:r>
        <w:rPr>
          <w:sz w:val="28"/>
        </w:rPr>
        <w:t>Miss</w:t>
      </w:r>
      <w:r>
        <w:rPr>
          <w:spacing w:val="-2"/>
          <w:sz w:val="28"/>
        </w:rPr>
        <w:t xml:space="preserve"> </w:t>
      </w:r>
      <w:r>
        <w:rPr>
          <w:sz w:val="28"/>
        </w:rPr>
        <w:t>Temple</w:t>
      </w:r>
      <w:r>
        <w:rPr>
          <w:spacing w:val="-3"/>
          <w:sz w:val="28"/>
        </w:rPr>
        <w:t xml:space="preserve"> </w:t>
      </w:r>
      <w:r>
        <w:rPr>
          <w:sz w:val="28"/>
        </w:rPr>
        <w:t>had</w:t>
      </w:r>
      <w:r>
        <w:rPr>
          <w:spacing w:val="-2"/>
          <w:sz w:val="28"/>
        </w:rPr>
        <w:t xml:space="preserve"> </w:t>
      </w:r>
      <w:r>
        <w:rPr>
          <w:sz w:val="28"/>
        </w:rPr>
        <w:t>to</w:t>
      </w:r>
      <w:r>
        <w:rPr>
          <w:spacing w:val="-5"/>
          <w:sz w:val="28"/>
        </w:rPr>
        <w:t xml:space="preserve"> </w:t>
      </w:r>
      <w:r>
        <w:rPr>
          <w:sz w:val="28"/>
        </w:rPr>
        <w:t>wait</w:t>
      </w:r>
      <w:r>
        <w:rPr>
          <w:spacing w:val="-2"/>
          <w:sz w:val="28"/>
        </w:rPr>
        <w:t xml:space="preserve"> </w:t>
      </w:r>
      <w:r>
        <w:rPr>
          <w:sz w:val="28"/>
        </w:rPr>
        <w:t>more</w:t>
      </w:r>
      <w:r>
        <w:rPr>
          <w:spacing w:val="-3"/>
          <w:sz w:val="28"/>
        </w:rPr>
        <w:t xml:space="preserve"> </w:t>
      </w:r>
      <w:r>
        <w:rPr>
          <w:sz w:val="28"/>
        </w:rPr>
        <w:t>than</w:t>
      </w:r>
      <w:r>
        <w:rPr>
          <w:spacing w:val="-2"/>
          <w:sz w:val="28"/>
        </w:rPr>
        <w:t xml:space="preserve"> </w:t>
      </w:r>
      <w:r>
        <w:rPr>
          <w:sz w:val="28"/>
        </w:rPr>
        <w:t>an</w:t>
      </w:r>
      <w:r>
        <w:rPr>
          <w:spacing w:val="-2"/>
          <w:sz w:val="28"/>
        </w:rPr>
        <w:t xml:space="preserve"> </w:t>
      </w:r>
      <w:r>
        <w:rPr>
          <w:sz w:val="28"/>
        </w:rPr>
        <w:t>hour</w:t>
      </w:r>
      <w:r>
        <w:rPr>
          <w:spacing w:val="-3"/>
          <w:sz w:val="28"/>
        </w:rPr>
        <w:t xml:space="preserve"> </w:t>
      </w:r>
      <w:r>
        <w:rPr>
          <w:sz w:val="28"/>
        </w:rPr>
        <w:t>for</w:t>
      </w:r>
      <w:r>
        <w:rPr>
          <w:spacing w:val="-2"/>
          <w:sz w:val="28"/>
        </w:rPr>
        <w:t xml:space="preserve"> </w:t>
      </w:r>
      <w:r>
        <w:rPr>
          <w:sz w:val="28"/>
        </w:rPr>
        <w:t>Roger</w:t>
      </w:r>
      <w:r>
        <w:rPr>
          <w:spacing w:val="-6"/>
          <w:sz w:val="28"/>
        </w:rPr>
        <w:t xml:space="preserve"> </w:t>
      </w:r>
      <w:r>
        <w:rPr>
          <w:sz w:val="28"/>
        </w:rPr>
        <w:t>to</w:t>
      </w:r>
      <w:r>
        <w:rPr>
          <w:spacing w:val="-1"/>
          <w:sz w:val="28"/>
        </w:rPr>
        <w:t xml:space="preserve"> </w:t>
      </w:r>
      <w:r>
        <w:rPr>
          <w:spacing w:val="-2"/>
          <w:sz w:val="28"/>
        </w:rPr>
        <w:t>appear.</w:t>
      </w:r>
    </w:p>
    <w:p w14:paraId="16C9E85B">
      <w:pPr>
        <w:pStyle w:val="8"/>
        <w:numPr>
          <w:ilvl w:val="0"/>
          <w:numId w:val="2"/>
        </w:numPr>
        <w:tabs>
          <w:tab w:val="left" w:pos="866"/>
        </w:tabs>
        <w:spacing w:before="0" w:after="0" w:line="240" w:lineRule="auto"/>
        <w:ind w:left="866" w:right="0" w:hanging="368"/>
        <w:jc w:val="left"/>
        <w:rPr>
          <w:sz w:val="28"/>
        </w:rPr>
      </w:pPr>
      <w:r>
        <w:rPr>
          <w:sz w:val="28"/>
        </w:rPr>
        <w:t>Roger</w:t>
      </w:r>
      <w:r>
        <w:rPr>
          <w:spacing w:val="-4"/>
          <w:sz w:val="28"/>
        </w:rPr>
        <w:t xml:space="preserve"> </w:t>
      </w:r>
      <w:r>
        <w:rPr>
          <w:sz w:val="28"/>
        </w:rPr>
        <w:t>had</w:t>
      </w:r>
      <w:r>
        <w:rPr>
          <w:spacing w:val="-3"/>
          <w:sz w:val="28"/>
        </w:rPr>
        <w:t xml:space="preserve"> </w:t>
      </w:r>
      <w:r>
        <w:rPr>
          <w:sz w:val="28"/>
        </w:rPr>
        <w:t>committed</w:t>
      </w:r>
      <w:r>
        <w:rPr>
          <w:spacing w:val="-5"/>
          <w:sz w:val="28"/>
        </w:rPr>
        <w:t xml:space="preserve"> </w:t>
      </w:r>
      <w:r>
        <w:rPr>
          <w:sz w:val="28"/>
        </w:rPr>
        <w:t>a</w:t>
      </w:r>
      <w:r>
        <w:rPr>
          <w:spacing w:val="-5"/>
          <w:sz w:val="28"/>
        </w:rPr>
        <w:t xml:space="preserve"> </w:t>
      </w:r>
      <w:r>
        <w:rPr>
          <w:sz w:val="28"/>
        </w:rPr>
        <w:t>terrible</w:t>
      </w:r>
      <w:r>
        <w:rPr>
          <w:spacing w:val="-4"/>
          <w:sz w:val="28"/>
        </w:rPr>
        <w:t xml:space="preserve"> </w:t>
      </w:r>
      <w:r>
        <w:rPr>
          <w:sz w:val="28"/>
        </w:rPr>
        <w:t>crime</w:t>
      </w:r>
      <w:r>
        <w:rPr>
          <w:spacing w:val="-4"/>
          <w:sz w:val="28"/>
        </w:rPr>
        <w:t xml:space="preserve"> </w:t>
      </w:r>
      <w:r>
        <w:rPr>
          <w:sz w:val="28"/>
        </w:rPr>
        <w:t>at</w:t>
      </w:r>
      <w:r>
        <w:rPr>
          <w:spacing w:val="-3"/>
          <w:sz w:val="28"/>
        </w:rPr>
        <w:t xml:space="preserve"> </w:t>
      </w:r>
      <w:r>
        <w:rPr>
          <w:spacing w:val="-4"/>
          <w:sz w:val="28"/>
        </w:rPr>
        <w:t>work.</w:t>
      </w:r>
    </w:p>
    <w:p w14:paraId="7734DBCE">
      <w:pPr>
        <w:pStyle w:val="8"/>
        <w:spacing w:after="0" w:line="240" w:lineRule="auto"/>
        <w:jc w:val="left"/>
        <w:rPr>
          <w:sz w:val="28"/>
        </w:rPr>
        <w:sectPr>
          <w:pgSz w:w="11930" w:h="16850"/>
          <w:pgMar w:top="1260" w:right="992" w:bottom="1060" w:left="992" w:header="672" w:footer="866" w:gutter="0"/>
          <w:cols w:space="720" w:num="1"/>
        </w:sectPr>
      </w:pPr>
    </w:p>
    <w:p w14:paraId="768B36FF">
      <w:pPr>
        <w:spacing w:before="119"/>
        <w:ind w:left="128" w:right="0" w:firstLine="0"/>
        <w:jc w:val="left"/>
        <w:rPr>
          <w:b/>
          <w:sz w:val="28"/>
        </w:rPr>
      </w:pPr>
      <w:r>
        <w:rPr>
          <w:b/>
          <w:sz w:val="28"/>
        </w:rPr>
        <w:t>Task</w:t>
      </w:r>
      <w:r>
        <w:rPr>
          <w:b/>
          <w:spacing w:val="-7"/>
          <w:sz w:val="28"/>
        </w:rPr>
        <w:t xml:space="preserve"> </w:t>
      </w:r>
      <w:r>
        <w:rPr>
          <w:b/>
          <w:sz w:val="28"/>
        </w:rPr>
        <w:t>2.</w:t>
      </w:r>
      <w:r>
        <w:rPr>
          <w:b/>
          <w:spacing w:val="-2"/>
          <w:sz w:val="28"/>
        </w:rPr>
        <w:t xml:space="preserve"> </w:t>
      </w:r>
      <w:r>
        <w:rPr>
          <w:b/>
          <w:sz w:val="28"/>
        </w:rPr>
        <w:t xml:space="preserve">Questions </w:t>
      </w:r>
      <w:r>
        <w:rPr>
          <w:b/>
          <w:spacing w:val="-4"/>
          <w:sz w:val="28"/>
        </w:rPr>
        <w:t>8–15</w:t>
      </w:r>
    </w:p>
    <w:p w14:paraId="76DEFFFB">
      <w:pPr>
        <w:pStyle w:val="6"/>
        <w:spacing w:before="101"/>
        <w:rPr>
          <w:b/>
          <w:sz w:val="20"/>
        </w:rPr>
      </w:pPr>
      <w:r>
        <w:rPr>
          <w:b/>
          <w:sz w:val="20"/>
        </w:rPr>
        <mc:AlternateContent>
          <mc:Choice Requires="wps">
            <w:drawing>
              <wp:anchor distT="0" distB="0" distL="0" distR="0" simplePos="0" relativeHeight="251674624" behindDoc="1" locked="0" layoutInCell="1" allowOverlap="1">
                <wp:simplePos x="0" y="0"/>
                <wp:positionH relativeFrom="page">
                  <wp:posOffset>644525</wp:posOffset>
                </wp:positionH>
                <wp:positionV relativeFrom="paragraph">
                  <wp:posOffset>228600</wp:posOffset>
                </wp:positionV>
                <wp:extent cx="6267450" cy="444500"/>
                <wp:effectExtent l="0" t="0" r="0" b="0"/>
                <wp:wrapTopAndBottom/>
                <wp:docPr id="14" name="Textbox 14"/>
                <wp:cNvGraphicFramePr/>
                <a:graphic xmlns:a="http://schemas.openxmlformats.org/drawingml/2006/main">
                  <a:graphicData uri="http://schemas.microsoft.com/office/word/2010/wordprocessingShape">
                    <wps:wsp>
                      <wps:cNvSpPr txBox="1"/>
                      <wps:spPr>
                        <a:xfrm>
                          <a:off x="0" y="0"/>
                          <a:ext cx="6267450" cy="444500"/>
                        </a:xfrm>
                        <a:prstGeom prst="rect">
                          <a:avLst/>
                        </a:prstGeom>
                        <a:ln w="6350">
                          <a:solidFill>
                            <a:srgbClr val="000000"/>
                          </a:solidFill>
                          <a:prstDash val="solid"/>
                        </a:ln>
                      </wps:spPr>
                      <wps:txbx>
                        <w:txbxContent>
                          <w:p w14:paraId="1C9071B2">
                            <w:pPr>
                              <w:spacing w:before="0" w:line="297" w:lineRule="exact"/>
                              <w:ind w:left="120" w:right="0" w:firstLine="0"/>
                              <w:jc w:val="left"/>
                              <w:rPr>
                                <w:i/>
                                <w:sz w:val="28"/>
                              </w:rPr>
                            </w:pPr>
                            <w:r>
                              <w:rPr>
                                <w:i/>
                                <w:sz w:val="28"/>
                              </w:rPr>
                              <w:t>Choose</w:t>
                            </w:r>
                            <w:r>
                              <w:rPr>
                                <w:i/>
                                <w:spacing w:val="-3"/>
                                <w:sz w:val="28"/>
                              </w:rPr>
                              <w:t xml:space="preserve"> </w:t>
                            </w:r>
                            <w:r>
                              <w:rPr>
                                <w:i/>
                                <w:sz w:val="28"/>
                              </w:rPr>
                              <w:t>option</w:t>
                            </w:r>
                            <w:r>
                              <w:rPr>
                                <w:i/>
                                <w:spacing w:val="-2"/>
                                <w:sz w:val="28"/>
                              </w:rPr>
                              <w:t xml:space="preserve"> </w:t>
                            </w:r>
                            <w:r>
                              <w:rPr>
                                <w:b/>
                                <w:i/>
                                <w:sz w:val="28"/>
                              </w:rPr>
                              <w:t>A,</w:t>
                            </w:r>
                            <w:r>
                              <w:rPr>
                                <w:b/>
                                <w:i/>
                                <w:spacing w:val="-5"/>
                                <w:sz w:val="28"/>
                              </w:rPr>
                              <w:t xml:space="preserve"> </w:t>
                            </w:r>
                            <w:r>
                              <w:rPr>
                                <w:b/>
                                <w:i/>
                                <w:sz w:val="28"/>
                              </w:rPr>
                              <w:t>B,</w:t>
                            </w:r>
                            <w:r>
                              <w:rPr>
                                <w:b/>
                                <w:i/>
                                <w:spacing w:val="-4"/>
                                <w:sz w:val="28"/>
                              </w:rPr>
                              <w:t xml:space="preserve"> </w:t>
                            </w:r>
                            <w:r>
                              <w:rPr>
                                <w:b/>
                                <w:i/>
                                <w:sz w:val="28"/>
                              </w:rPr>
                              <w:t>C</w:t>
                            </w:r>
                            <w:r>
                              <w:rPr>
                                <w:b/>
                                <w:i/>
                                <w:spacing w:val="-3"/>
                                <w:sz w:val="28"/>
                              </w:rPr>
                              <w:t xml:space="preserve"> </w:t>
                            </w:r>
                            <w:r>
                              <w:rPr>
                                <w:i/>
                                <w:sz w:val="28"/>
                              </w:rPr>
                              <w:t>or</w:t>
                            </w:r>
                            <w:r>
                              <w:rPr>
                                <w:i/>
                                <w:spacing w:val="-3"/>
                                <w:sz w:val="28"/>
                              </w:rPr>
                              <w:t xml:space="preserve"> </w:t>
                            </w:r>
                            <w:r>
                              <w:rPr>
                                <w:b/>
                                <w:i/>
                                <w:sz w:val="28"/>
                              </w:rPr>
                              <w:t>D</w:t>
                            </w:r>
                            <w:r>
                              <w:rPr>
                                <w:b/>
                                <w:i/>
                                <w:spacing w:val="-4"/>
                                <w:sz w:val="28"/>
                              </w:rPr>
                              <w:t xml:space="preserve"> </w:t>
                            </w:r>
                            <w:r>
                              <w:rPr>
                                <w:i/>
                                <w:sz w:val="28"/>
                              </w:rPr>
                              <w:t>which</w:t>
                            </w:r>
                            <w:r>
                              <w:rPr>
                                <w:i/>
                                <w:spacing w:val="-2"/>
                                <w:sz w:val="28"/>
                              </w:rPr>
                              <w:t xml:space="preserve"> </w:t>
                            </w:r>
                            <w:r>
                              <w:rPr>
                                <w:i/>
                                <w:sz w:val="28"/>
                              </w:rPr>
                              <w:t>best</w:t>
                            </w:r>
                            <w:r>
                              <w:rPr>
                                <w:i/>
                                <w:spacing w:val="-2"/>
                                <w:sz w:val="28"/>
                              </w:rPr>
                              <w:t xml:space="preserve"> </w:t>
                            </w:r>
                            <w:r>
                              <w:rPr>
                                <w:i/>
                                <w:sz w:val="28"/>
                              </w:rPr>
                              <w:t>fits</w:t>
                            </w:r>
                            <w:r>
                              <w:rPr>
                                <w:i/>
                                <w:spacing w:val="-4"/>
                                <w:sz w:val="28"/>
                              </w:rPr>
                              <w:t xml:space="preserve"> </w:t>
                            </w:r>
                            <w:r>
                              <w:rPr>
                                <w:i/>
                                <w:sz w:val="28"/>
                              </w:rPr>
                              <w:t>according</w:t>
                            </w:r>
                            <w:r>
                              <w:rPr>
                                <w:i/>
                                <w:spacing w:val="-1"/>
                                <w:sz w:val="28"/>
                              </w:rPr>
                              <w:t xml:space="preserve"> </w:t>
                            </w:r>
                            <w:r>
                              <w:rPr>
                                <w:i/>
                                <w:sz w:val="28"/>
                              </w:rPr>
                              <w:t>to</w:t>
                            </w:r>
                            <w:r>
                              <w:rPr>
                                <w:i/>
                                <w:spacing w:val="-2"/>
                                <w:sz w:val="28"/>
                              </w:rPr>
                              <w:t xml:space="preserve"> </w:t>
                            </w:r>
                            <w:r>
                              <w:rPr>
                                <w:i/>
                                <w:sz w:val="28"/>
                              </w:rPr>
                              <w:t>the</w:t>
                            </w:r>
                            <w:r>
                              <w:rPr>
                                <w:i/>
                                <w:spacing w:val="-6"/>
                                <w:sz w:val="28"/>
                              </w:rPr>
                              <w:t xml:space="preserve"> </w:t>
                            </w:r>
                            <w:r>
                              <w:rPr>
                                <w:i/>
                                <w:sz w:val="28"/>
                              </w:rPr>
                              <w:t>text.</w:t>
                            </w:r>
                            <w:r>
                              <w:rPr>
                                <w:i/>
                                <w:spacing w:val="-3"/>
                                <w:sz w:val="28"/>
                              </w:rPr>
                              <w:t xml:space="preserve"> </w:t>
                            </w:r>
                            <w:r>
                              <w:rPr>
                                <w:i/>
                                <w:sz w:val="28"/>
                              </w:rPr>
                              <w:t>Circle</w:t>
                            </w:r>
                            <w:r>
                              <w:rPr>
                                <w:i/>
                                <w:spacing w:val="-6"/>
                                <w:sz w:val="28"/>
                              </w:rPr>
                              <w:t xml:space="preserve"> </w:t>
                            </w:r>
                            <w:r>
                              <w:rPr>
                                <w:i/>
                                <w:sz w:val="28"/>
                              </w:rPr>
                              <w:t>the</w:t>
                            </w:r>
                            <w:r>
                              <w:rPr>
                                <w:i/>
                                <w:spacing w:val="-5"/>
                                <w:sz w:val="28"/>
                              </w:rPr>
                              <w:t xml:space="preserve"> </w:t>
                            </w:r>
                            <w:r>
                              <w:rPr>
                                <w:i/>
                                <w:spacing w:val="-2"/>
                                <w:sz w:val="28"/>
                              </w:rPr>
                              <w:t>correct</w:t>
                            </w:r>
                          </w:p>
                          <w:p w14:paraId="67FF97CD">
                            <w:pPr>
                              <w:spacing w:before="47"/>
                              <w:ind w:left="120" w:right="0" w:firstLine="0"/>
                              <w:jc w:val="left"/>
                              <w:rPr>
                                <w:i/>
                                <w:sz w:val="28"/>
                              </w:rPr>
                            </w:pPr>
                            <w:r>
                              <w:rPr>
                                <w:i/>
                                <w:sz w:val="28"/>
                              </w:rPr>
                              <w:t>letter</w:t>
                            </w:r>
                            <w:r>
                              <w:rPr>
                                <w:i/>
                                <w:spacing w:val="-3"/>
                                <w:sz w:val="28"/>
                              </w:rPr>
                              <w:t xml:space="preserve"> </w:t>
                            </w:r>
                            <w:r>
                              <w:rPr>
                                <w:b/>
                                <w:i/>
                                <w:sz w:val="28"/>
                              </w:rPr>
                              <w:t>in</w:t>
                            </w:r>
                            <w:r>
                              <w:rPr>
                                <w:b/>
                                <w:i/>
                                <w:spacing w:val="-6"/>
                                <w:sz w:val="28"/>
                              </w:rPr>
                              <w:t xml:space="preserve"> </w:t>
                            </w:r>
                            <w:r>
                              <w:rPr>
                                <w:b/>
                                <w:i/>
                                <w:sz w:val="28"/>
                              </w:rPr>
                              <w:t>boxes</w:t>
                            </w:r>
                            <w:r>
                              <w:rPr>
                                <w:b/>
                                <w:i/>
                                <w:spacing w:val="-2"/>
                                <w:sz w:val="28"/>
                              </w:rPr>
                              <w:t xml:space="preserve"> </w:t>
                            </w:r>
                            <w:r>
                              <w:rPr>
                                <w:b/>
                                <w:i/>
                                <w:sz w:val="28"/>
                              </w:rPr>
                              <w:t>8–15</w:t>
                            </w:r>
                            <w:r>
                              <w:rPr>
                                <w:b/>
                                <w:i/>
                                <w:spacing w:val="-4"/>
                                <w:sz w:val="28"/>
                              </w:rPr>
                              <w:t xml:space="preserve"> </w:t>
                            </w:r>
                            <w:r>
                              <w:rPr>
                                <w:i/>
                                <w:sz w:val="28"/>
                              </w:rPr>
                              <w:t>on</w:t>
                            </w:r>
                            <w:r>
                              <w:rPr>
                                <w:i/>
                                <w:spacing w:val="-2"/>
                                <w:sz w:val="28"/>
                              </w:rPr>
                              <w:t xml:space="preserve"> </w:t>
                            </w:r>
                            <w:r>
                              <w:rPr>
                                <w:i/>
                                <w:sz w:val="28"/>
                              </w:rPr>
                              <w:t>your</w:t>
                            </w:r>
                            <w:r>
                              <w:rPr>
                                <w:i/>
                                <w:spacing w:val="-6"/>
                                <w:sz w:val="28"/>
                              </w:rPr>
                              <w:t xml:space="preserve"> </w:t>
                            </w:r>
                            <w:r>
                              <w:rPr>
                                <w:i/>
                                <w:sz w:val="28"/>
                              </w:rPr>
                              <w:t>answer</w:t>
                            </w:r>
                            <w:r>
                              <w:rPr>
                                <w:i/>
                                <w:spacing w:val="-2"/>
                                <w:sz w:val="28"/>
                              </w:rPr>
                              <w:t xml:space="preserve"> sheet.</w:t>
                            </w:r>
                          </w:p>
                        </w:txbxContent>
                      </wps:txbx>
                      <wps:bodyPr wrap="square" lIns="0" tIns="0" rIns="0" bIns="0" rtlCol="0">
                        <a:noAutofit/>
                      </wps:bodyPr>
                    </wps:wsp>
                  </a:graphicData>
                </a:graphic>
              </wp:anchor>
            </w:drawing>
          </mc:Choice>
          <mc:Fallback>
            <w:pict>
              <v:shape id="Textbox 14" o:spid="_x0000_s1026" o:spt="202" type="#_x0000_t202" style="position:absolute;left:0pt;margin-left:50.75pt;margin-top:18pt;height:35pt;width:493.5pt;mso-position-horizontal-relative:page;mso-wrap-distance-bottom:0pt;mso-wrap-distance-top:0pt;z-index:-251641856;mso-width-relative:page;mso-height-relative:page;" filled="f" stroked="t" coordsize="21600,21600" o:gfxdata="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tstXP9cAAAALAQAADwAA&#10;AAAAAAABACAAAAAiAAAAZHJzL2Rvd25yZXYueG1sUEsBAhQAFAAAAAgAh07iQKw22RPeAQAA2QMA&#10;AA4AAAAAAAAAAQAgAAAAJgEAAGRycy9lMm9Eb2MueG1sUEsFBgAAAAAGAAYAWQEAAHYFAAAAAA==&#10;">
                <v:fill on="f" focussize="0,0"/>
                <v:stroke weight="0.5pt" color="#000000" joinstyle="round"/>
                <v:imagedata o:title=""/>
                <o:lock v:ext="edit" aspectratio="f"/>
                <v:textbox inset="0mm,0mm,0mm,0mm">
                  <w:txbxContent>
                    <w:p w14:paraId="1C9071B2">
                      <w:pPr>
                        <w:spacing w:before="0" w:line="297" w:lineRule="exact"/>
                        <w:ind w:left="120" w:right="0" w:firstLine="0"/>
                        <w:jc w:val="left"/>
                        <w:rPr>
                          <w:i/>
                          <w:sz w:val="28"/>
                        </w:rPr>
                      </w:pPr>
                      <w:r>
                        <w:rPr>
                          <w:i/>
                          <w:sz w:val="28"/>
                        </w:rPr>
                        <w:t>Choose</w:t>
                      </w:r>
                      <w:r>
                        <w:rPr>
                          <w:i/>
                          <w:spacing w:val="-3"/>
                          <w:sz w:val="28"/>
                        </w:rPr>
                        <w:t xml:space="preserve"> </w:t>
                      </w:r>
                      <w:r>
                        <w:rPr>
                          <w:i/>
                          <w:sz w:val="28"/>
                        </w:rPr>
                        <w:t>option</w:t>
                      </w:r>
                      <w:r>
                        <w:rPr>
                          <w:i/>
                          <w:spacing w:val="-2"/>
                          <w:sz w:val="28"/>
                        </w:rPr>
                        <w:t xml:space="preserve"> </w:t>
                      </w:r>
                      <w:r>
                        <w:rPr>
                          <w:b/>
                          <w:i/>
                          <w:sz w:val="28"/>
                        </w:rPr>
                        <w:t>A,</w:t>
                      </w:r>
                      <w:r>
                        <w:rPr>
                          <w:b/>
                          <w:i/>
                          <w:spacing w:val="-5"/>
                          <w:sz w:val="28"/>
                        </w:rPr>
                        <w:t xml:space="preserve"> </w:t>
                      </w:r>
                      <w:r>
                        <w:rPr>
                          <w:b/>
                          <w:i/>
                          <w:sz w:val="28"/>
                        </w:rPr>
                        <w:t>B,</w:t>
                      </w:r>
                      <w:r>
                        <w:rPr>
                          <w:b/>
                          <w:i/>
                          <w:spacing w:val="-4"/>
                          <w:sz w:val="28"/>
                        </w:rPr>
                        <w:t xml:space="preserve"> </w:t>
                      </w:r>
                      <w:r>
                        <w:rPr>
                          <w:b/>
                          <w:i/>
                          <w:sz w:val="28"/>
                        </w:rPr>
                        <w:t>C</w:t>
                      </w:r>
                      <w:r>
                        <w:rPr>
                          <w:b/>
                          <w:i/>
                          <w:spacing w:val="-3"/>
                          <w:sz w:val="28"/>
                        </w:rPr>
                        <w:t xml:space="preserve"> </w:t>
                      </w:r>
                      <w:r>
                        <w:rPr>
                          <w:i/>
                          <w:sz w:val="28"/>
                        </w:rPr>
                        <w:t>or</w:t>
                      </w:r>
                      <w:r>
                        <w:rPr>
                          <w:i/>
                          <w:spacing w:val="-3"/>
                          <w:sz w:val="28"/>
                        </w:rPr>
                        <w:t xml:space="preserve"> </w:t>
                      </w:r>
                      <w:r>
                        <w:rPr>
                          <w:b/>
                          <w:i/>
                          <w:sz w:val="28"/>
                        </w:rPr>
                        <w:t>D</w:t>
                      </w:r>
                      <w:r>
                        <w:rPr>
                          <w:b/>
                          <w:i/>
                          <w:spacing w:val="-4"/>
                          <w:sz w:val="28"/>
                        </w:rPr>
                        <w:t xml:space="preserve"> </w:t>
                      </w:r>
                      <w:r>
                        <w:rPr>
                          <w:i/>
                          <w:sz w:val="28"/>
                        </w:rPr>
                        <w:t>which</w:t>
                      </w:r>
                      <w:r>
                        <w:rPr>
                          <w:i/>
                          <w:spacing w:val="-2"/>
                          <w:sz w:val="28"/>
                        </w:rPr>
                        <w:t xml:space="preserve"> </w:t>
                      </w:r>
                      <w:r>
                        <w:rPr>
                          <w:i/>
                          <w:sz w:val="28"/>
                        </w:rPr>
                        <w:t>best</w:t>
                      </w:r>
                      <w:r>
                        <w:rPr>
                          <w:i/>
                          <w:spacing w:val="-2"/>
                          <w:sz w:val="28"/>
                        </w:rPr>
                        <w:t xml:space="preserve"> </w:t>
                      </w:r>
                      <w:r>
                        <w:rPr>
                          <w:i/>
                          <w:sz w:val="28"/>
                        </w:rPr>
                        <w:t>fits</w:t>
                      </w:r>
                      <w:r>
                        <w:rPr>
                          <w:i/>
                          <w:spacing w:val="-4"/>
                          <w:sz w:val="28"/>
                        </w:rPr>
                        <w:t xml:space="preserve"> </w:t>
                      </w:r>
                      <w:r>
                        <w:rPr>
                          <w:i/>
                          <w:sz w:val="28"/>
                        </w:rPr>
                        <w:t>according</w:t>
                      </w:r>
                      <w:r>
                        <w:rPr>
                          <w:i/>
                          <w:spacing w:val="-1"/>
                          <w:sz w:val="28"/>
                        </w:rPr>
                        <w:t xml:space="preserve"> </w:t>
                      </w:r>
                      <w:r>
                        <w:rPr>
                          <w:i/>
                          <w:sz w:val="28"/>
                        </w:rPr>
                        <w:t>to</w:t>
                      </w:r>
                      <w:r>
                        <w:rPr>
                          <w:i/>
                          <w:spacing w:val="-2"/>
                          <w:sz w:val="28"/>
                        </w:rPr>
                        <w:t xml:space="preserve"> </w:t>
                      </w:r>
                      <w:r>
                        <w:rPr>
                          <w:i/>
                          <w:sz w:val="28"/>
                        </w:rPr>
                        <w:t>the</w:t>
                      </w:r>
                      <w:r>
                        <w:rPr>
                          <w:i/>
                          <w:spacing w:val="-6"/>
                          <w:sz w:val="28"/>
                        </w:rPr>
                        <w:t xml:space="preserve"> </w:t>
                      </w:r>
                      <w:r>
                        <w:rPr>
                          <w:i/>
                          <w:sz w:val="28"/>
                        </w:rPr>
                        <w:t>text.</w:t>
                      </w:r>
                      <w:r>
                        <w:rPr>
                          <w:i/>
                          <w:spacing w:val="-3"/>
                          <w:sz w:val="28"/>
                        </w:rPr>
                        <w:t xml:space="preserve"> </w:t>
                      </w:r>
                      <w:r>
                        <w:rPr>
                          <w:i/>
                          <w:sz w:val="28"/>
                        </w:rPr>
                        <w:t>Circle</w:t>
                      </w:r>
                      <w:r>
                        <w:rPr>
                          <w:i/>
                          <w:spacing w:val="-6"/>
                          <w:sz w:val="28"/>
                        </w:rPr>
                        <w:t xml:space="preserve"> </w:t>
                      </w:r>
                      <w:r>
                        <w:rPr>
                          <w:i/>
                          <w:sz w:val="28"/>
                        </w:rPr>
                        <w:t>the</w:t>
                      </w:r>
                      <w:r>
                        <w:rPr>
                          <w:i/>
                          <w:spacing w:val="-5"/>
                          <w:sz w:val="28"/>
                        </w:rPr>
                        <w:t xml:space="preserve"> </w:t>
                      </w:r>
                      <w:r>
                        <w:rPr>
                          <w:i/>
                          <w:spacing w:val="-2"/>
                          <w:sz w:val="28"/>
                        </w:rPr>
                        <w:t>correct</w:t>
                      </w:r>
                    </w:p>
                    <w:p w14:paraId="67FF97CD">
                      <w:pPr>
                        <w:spacing w:before="47"/>
                        <w:ind w:left="120" w:right="0" w:firstLine="0"/>
                        <w:jc w:val="left"/>
                        <w:rPr>
                          <w:i/>
                          <w:sz w:val="28"/>
                        </w:rPr>
                      </w:pPr>
                      <w:r>
                        <w:rPr>
                          <w:i/>
                          <w:sz w:val="28"/>
                        </w:rPr>
                        <w:t>letter</w:t>
                      </w:r>
                      <w:r>
                        <w:rPr>
                          <w:i/>
                          <w:spacing w:val="-3"/>
                          <w:sz w:val="28"/>
                        </w:rPr>
                        <w:t xml:space="preserve"> </w:t>
                      </w:r>
                      <w:r>
                        <w:rPr>
                          <w:b/>
                          <w:i/>
                          <w:sz w:val="28"/>
                        </w:rPr>
                        <w:t>in</w:t>
                      </w:r>
                      <w:r>
                        <w:rPr>
                          <w:b/>
                          <w:i/>
                          <w:spacing w:val="-6"/>
                          <w:sz w:val="28"/>
                        </w:rPr>
                        <w:t xml:space="preserve"> </w:t>
                      </w:r>
                      <w:r>
                        <w:rPr>
                          <w:b/>
                          <w:i/>
                          <w:sz w:val="28"/>
                        </w:rPr>
                        <w:t>boxes</w:t>
                      </w:r>
                      <w:r>
                        <w:rPr>
                          <w:b/>
                          <w:i/>
                          <w:spacing w:val="-2"/>
                          <w:sz w:val="28"/>
                        </w:rPr>
                        <w:t xml:space="preserve"> </w:t>
                      </w:r>
                      <w:r>
                        <w:rPr>
                          <w:b/>
                          <w:i/>
                          <w:sz w:val="28"/>
                        </w:rPr>
                        <w:t>8–15</w:t>
                      </w:r>
                      <w:r>
                        <w:rPr>
                          <w:b/>
                          <w:i/>
                          <w:spacing w:val="-4"/>
                          <w:sz w:val="28"/>
                        </w:rPr>
                        <w:t xml:space="preserve"> </w:t>
                      </w:r>
                      <w:r>
                        <w:rPr>
                          <w:i/>
                          <w:sz w:val="28"/>
                        </w:rPr>
                        <w:t>on</w:t>
                      </w:r>
                      <w:r>
                        <w:rPr>
                          <w:i/>
                          <w:spacing w:val="-2"/>
                          <w:sz w:val="28"/>
                        </w:rPr>
                        <w:t xml:space="preserve"> </w:t>
                      </w:r>
                      <w:r>
                        <w:rPr>
                          <w:i/>
                          <w:sz w:val="28"/>
                        </w:rPr>
                        <w:t>your</w:t>
                      </w:r>
                      <w:r>
                        <w:rPr>
                          <w:i/>
                          <w:spacing w:val="-6"/>
                          <w:sz w:val="28"/>
                        </w:rPr>
                        <w:t xml:space="preserve"> </w:t>
                      </w:r>
                      <w:r>
                        <w:rPr>
                          <w:i/>
                          <w:sz w:val="28"/>
                        </w:rPr>
                        <w:t>answer</w:t>
                      </w:r>
                      <w:r>
                        <w:rPr>
                          <w:i/>
                          <w:spacing w:val="-2"/>
                          <w:sz w:val="28"/>
                        </w:rPr>
                        <w:t xml:space="preserve"> sheet.</w:t>
                      </w:r>
                    </w:p>
                  </w:txbxContent>
                </v:textbox>
                <w10:wrap type="topAndBottom"/>
              </v:shape>
            </w:pict>
          </mc:Fallback>
        </mc:AlternateContent>
      </w:r>
    </w:p>
    <w:p w14:paraId="400FA781">
      <w:pPr>
        <w:pStyle w:val="8"/>
        <w:numPr>
          <w:ilvl w:val="0"/>
          <w:numId w:val="2"/>
        </w:numPr>
        <w:tabs>
          <w:tab w:val="left" w:pos="418"/>
          <w:tab w:val="left" w:pos="710"/>
        </w:tabs>
        <w:spacing w:before="276" w:after="0" w:line="237" w:lineRule="auto"/>
        <w:ind w:left="710" w:right="3380" w:hanging="572"/>
        <w:jc w:val="left"/>
        <w:rPr>
          <w:sz w:val="28"/>
        </w:rPr>
      </w:pPr>
      <w:r>
        <w:rPr>
          <w:sz w:val="28"/>
        </w:rPr>
        <w:t>Miss</w:t>
      </w:r>
      <w:r>
        <w:rPr>
          <w:spacing w:val="-2"/>
          <w:sz w:val="28"/>
        </w:rPr>
        <w:t xml:space="preserve"> </w:t>
      </w:r>
      <w:r>
        <w:rPr>
          <w:sz w:val="28"/>
        </w:rPr>
        <w:t>Temple</w:t>
      </w:r>
      <w:r>
        <w:rPr>
          <w:spacing w:val="-3"/>
          <w:sz w:val="28"/>
        </w:rPr>
        <w:t xml:space="preserve"> </w:t>
      </w:r>
      <w:r>
        <w:rPr>
          <w:sz w:val="28"/>
        </w:rPr>
        <w:t>thought</w:t>
      </w:r>
      <w:r>
        <w:rPr>
          <w:spacing w:val="-4"/>
          <w:sz w:val="28"/>
        </w:rPr>
        <w:t xml:space="preserve"> </w:t>
      </w:r>
      <w:r>
        <w:rPr>
          <w:sz w:val="28"/>
        </w:rPr>
        <w:t>it</w:t>
      </w:r>
      <w:r>
        <w:rPr>
          <w:spacing w:val="-2"/>
          <w:sz w:val="28"/>
        </w:rPr>
        <w:t xml:space="preserve"> </w:t>
      </w:r>
      <w:r>
        <w:rPr>
          <w:sz w:val="28"/>
        </w:rPr>
        <w:t>would</w:t>
      </w:r>
      <w:r>
        <w:rPr>
          <w:spacing w:val="-6"/>
          <w:sz w:val="28"/>
        </w:rPr>
        <w:t xml:space="preserve"> </w:t>
      </w:r>
      <w:r>
        <w:rPr>
          <w:sz w:val="28"/>
        </w:rPr>
        <w:t>be</w:t>
      </w:r>
      <w:r>
        <w:rPr>
          <w:spacing w:val="-3"/>
          <w:sz w:val="28"/>
        </w:rPr>
        <w:t xml:space="preserve"> </w:t>
      </w:r>
      <w:r>
        <w:rPr>
          <w:sz w:val="28"/>
        </w:rPr>
        <w:t>easy</w:t>
      </w:r>
      <w:r>
        <w:rPr>
          <w:spacing w:val="-7"/>
          <w:sz w:val="28"/>
        </w:rPr>
        <w:t xml:space="preserve"> </w:t>
      </w:r>
      <w:r>
        <w:rPr>
          <w:sz w:val="28"/>
        </w:rPr>
        <w:t>to</w:t>
      </w:r>
      <w:r>
        <w:rPr>
          <w:spacing w:val="-2"/>
          <w:sz w:val="28"/>
        </w:rPr>
        <w:t xml:space="preserve"> </w:t>
      </w:r>
      <w:r>
        <w:rPr>
          <w:sz w:val="28"/>
        </w:rPr>
        <w:t>follow</w:t>
      </w:r>
      <w:r>
        <w:rPr>
          <w:spacing w:val="-4"/>
          <w:sz w:val="28"/>
        </w:rPr>
        <w:t xml:space="preserve"> </w:t>
      </w:r>
      <w:r>
        <w:rPr>
          <w:sz w:val="28"/>
        </w:rPr>
        <w:t>Roger because A he always took a break at the same time.</w:t>
      </w:r>
    </w:p>
    <w:p w14:paraId="25AABC20">
      <w:pPr>
        <w:pStyle w:val="6"/>
        <w:spacing w:before="1" w:line="322" w:lineRule="exact"/>
        <w:ind w:left="710"/>
      </w:pPr>
      <w:r>
        <w:t>B</w:t>
      </w:r>
      <w:r>
        <w:rPr>
          <w:spacing w:val="-3"/>
        </w:rPr>
        <w:t xml:space="preserve"> </w:t>
      </w:r>
      <w:r>
        <w:t>his</w:t>
      </w:r>
      <w:r>
        <w:rPr>
          <w:spacing w:val="-3"/>
        </w:rPr>
        <w:t xml:space="preserve"> </w:t>
      </w:r>
      <w:r>
        <w:t>work</w:t>
      </w:r>
      <w:r>
        <w:rPr>
          <w:spacing w:val="-3"/>
        </w:rPr>
        <w:t xml:space="preserve"> </w:t>
      </w:r>
      <w:r>
        <w:t>schedule</w:t>
      </w:r>
      <w:r>
        <w:rPr>
          <w:spacing w:val="-2"/>
        </w:rPr>
        <w:t xml:space="preserve"> </w:t>
      </w:r>
      <w:r>
        <w:t>never</w:t>
      </w:r>
      <w:r>
        <w:rPr>
          <w:spacing w:val="-3"/>
        </w:rPr>
        <w:t xml:space="preserve"> </w:t>
      </w:r>
      <w:r>
        <w:rPr>
          <w:spacing w:val="-2"/>
        </w:rPr>
        <w:t>changed.</w:t>
      </w:r>
    </w:p>
    <w:p w14:paraId="1230F930">
      <w:pPr>
        <w:pStyle w:val="6"/>
        <w:ind w:left="710"/>
      </w:pPr>
      <w:r>
        <w:t>C</w:t>
      </w:r>
      <w:r>
        <w:rPr>
          <w:spacing w:val="-3"/>
        </w:rPr>
        <w:t xml:space="preserve"> </w:t>
      </w:r>
      <w:r>
        <w:t>he</w:t>
      </w:r>
      <w:r>
        <w:rPr>
          <w:spacing w:val="-3"/>
        </w:rPr>
        <w:t xml:space="preserve"> </w:t>
      </w:r>
      <w:r>
        <w:t>always</w:t>
      </w:r>
      <w:r>
        <w:rPr>
          <w:spacing w:val="-2"/>
        </w:rPr>
        <w:t xml:space="preserve"> </w:t>
      </w:r>
      <w:r>
        <w:t>ate</w:t>
      </w:r>
      <w:r>
        <w:rPr>
          <w:spacing w:val="-3"/>
        </w:rPr>
        <w:t xml:space="preserve"> </w:t>
      </w:r>
      <w:r>
        <w:t>lunch</w:t>
      </w:r>
      <w:r>
        <w:rPr>
          <w:spacing w:val="-2"/>
        </w:rPr>
        <w:t xml:space="preserve"> </w:t>
      </w:r>
      <w:r>
        <w:t>at</w:t>
      </w:r>
      <w:r>
        <w:rPr>
          <w:spacing w:val="-3"/>
        </w:rPr>
        <w:t xml:space="preserve"> </w:t>
      </w:r>
      <w:r>
        <w:t>a</w:t>
      </w:r>
      <w:r>
        <w:rPr>
          <w:spacing w:val="-6"/>
        </w:rPr>
        <w:t xml:space="preserve"> </w:t>
      </w:r>
      <w:r>
        <w:t>particular</w:t>
      </w:r>
      <w:r>
        <w:rPr>
          <w:spacing w:val="-5"/>
        </w:rPr>
        <w:t xml:space="preserve"> </w:t>
      </w:r>
      <w:r>
        <w:rPr>
          <w:spacing w:val="-2"/>
        </w:rPr>
        <w:t>location.</w:t>
      </w:r>
    </w:p>
    <w:p w14:paraId="1B0CD4A4">
      <w:pPr>
        <w:pStyle w:val="6"/>
        <w:spacing w:before="6"/>
        <w:ind w:left="710"/>
      </w:pPr>
      <w:r>
        <w:t>D</w:t>
      </w:r>
      <w:r>
        <w:rPr>
          <w:spacing w:val="-4"/>
        </w:rPr>
        <w:t xml:space="preserve"> </w:t>
      </w:r>
      <w:r>
        <w:t>she</w:t>
      </w:r>
      <w:r>
        <w:rPr>
          <w:spacing w:val="-2"/>
        </w:rPr>
        <w:t xml:space="preserve"> </w:t>
      </w:r>
      <w:r>
        <w:t>already</w:t>
      </w:r>
      <w:r>
        <w:rPr>
          <w:spacing w:val="-7"/>
        </w:rPr>
        <w:t xml:space="preserve"> </w:t>
      </w:r>
      <w:r>
        <w:t>knew</w:t>
      </w:r>
      <w:r>
        <w:rPr>
          <w:spacing w:val="-3"/>
        </w:rPr>
        <w:t xml:space="preserve"> </w:t>
      </w:r>
      <w:r>
        <w:t>the</w:t>
      </w:r>
      <w:r>
        <w:rPr>
          <w:spacing w:val="-3"/>
        </w:rPr>
        <w:t xml:space="preserve"> </w:t>
      </w:r>
      <w:r>
        <w:t>schedule</w:t>
      </w:r>
      <w:r>
        <w:rPr>
          <w:spacing w:val="-2"/>
        </w:rPr>
        <w:t xml:space="preserve"> </w:t>
      </w:r>
      <w:r>
        <w:t>of</w:t>
      </w:r>
      <w:r>
        <w:rPr>
          <w:spacing w:val="-5"/>
        </w:rPr>
        <w:t xml:space="preserve"> </w:t>
      </w:r>
      <w:r>
        <w:t>his</w:t>
      </w:r>
      <w:r>
        <w:rPr>
          <w:spacing w:val="-2"/>
        </w:rPr>
        <w:t xml:space="preserve"> </w:t>
      </w:r>
      <w:r>
        <w:t>working</w:t>
      </w:r>
      <w:r>
        <w:rPr>
          <w:spacing w:val="-1"/>
        </w:rPr>
        <w:t xml:space="preserve"> </w:t>
      </w:r>
      <w:r>
        <w:rPr>
          <w:spacing w:val="-4"/>
        </w:rPr>
        <w:t>day.</w:t>
      </w:r>
    </w:p>
    <w:p w14:paraId="46100358">
      <w:pPr>
        <w:pStyle w:val="8"/>
        <w:numPr>
          <w:ilvl w:val="0"/>
          <w:numId w:val="2"/>
        </w:numPr>
        <w:tabs>
          <w:tab w:val="left" w:pos="408"/>
        </w:tabs>
        <w:spacing w:before="317" w:after="0" w:line="321" w:lineRule="exact"/>
        <w:ind w:left="408" w:right="0" w:hanging="270"/>
        <w:jc w:val="left"/>
        <w:rPr>
          <w:sz w:val="28"/>
        </w:rPr>
      </w:pPr>
      <w:r>
        <w:rPr>
          <w:sz w:val="28"/>
        </w:rPr>
        <w:t>Miss</w:t>
      </w:r>
      <w:r>
        <w:rPr>
          <w:spacing w:val="-3"/>
          <w:sz w:val="28"/>
        </w:rPr>
        <w:t xml:space="preserve"> </w:t>
      </w:r>
      <w:r>
        <w:rPr>
          <w:sz w:val="28"/>
        </w:rPr>
        <w:t>Temple</w:t>
      </w:r>
      <w:r>
        <w:rPr>
          <w:spacing w:val="-3"/>
          <w:sz w:val="28"/>
        </w:rPr>
        <w:t xml:space="preserve"> </w:t>
      </w:r>
      <w:r>
        <w:rPr>
          <w:sz w:val="28"/>
        </w:rPr>
        <w:t>bought</w:t>
      </w:r>
      <w:r>
        <w:rPr>
          <w:spacing w:val="-7"/>
          <w:sz w:val="28"/>
        </w:rPr>
        <w:t xml:space="preserve"> </w:t>
      </w:r>
      <w:r>
        <w:rPr>
          <w:sz w:val="28"/>
        </w:rPr>
        <w:t>a</w:t>
      </w:r>
      <w:r>
        <w:rPr>
          <w:spacing w:val="-3"/>
          <w:sz w:val="28"/>
        </w:rPr>
        <w:t xml:space="preserve"> </w:t>
      </w:r>
      <w:r>
        <w:rPr>
          <w:sz w:val="28"/>
        </w:rPr>
        <w:t>book</w:t>
      </w:r>
      <w:r>
        <w:rPr>
          <w:spacing w:val="-3"/>
          <w:sz w:val="28"/>
        </w:rPr>
        <w:t xml:space="preserve"> </w:t>
      </w:r>
      <w:r>
        <w:rPr>
          <w:sz w:val="28"/>
        </w:rPr>
        <w:t>at</w:t>
      </w:r>
      <w:r>
        <w:rPr>
          <w:spacing w:val="-6"/>
          <w:sz w:val="28"/>
        </w:rPr>
        <w:t xml:space="preserve"> </w:t>
      </w:r>
      <w:r>
        <w:rPr>
          <w:sz w:val="28"/>
        </w:rPr>
        <w:t>the</w:t>
      </w:r>
      <w:r>
        <w:rPr>
          <w:spacing w:val="-3"/>
          <w:sz w:val="28"/>
        </w:rPr>
        <w:t xml:space="preserve"> </w:t>
      </w:r>
      <w:r>
        <w:rPr>
          <w:sz w:val="28"/>
        </w:rPr>
        <w:t>bookshop</w:t>
      </w:r>
      <w:r>
        <w:rPr>
          <w:spacing w:val="-6"/>
          <w:sz w:val="28"/>
        </w:rPr>
        <w:t xml:space="preserve"> </w:t>
      </w:r>
      <w:r>
        <w:rPr>
          <w:spacing w:val="-2"/>
          <w:sz w:val="28"/>
        </w:rPr>
        <w:t>because</w:t>
      </w:r>
    </w:p>
    <w:p w14:paraId="03E6AD80">
      <w:pPr>
        <w:pStyle w:val="6"/>
        <w:spacing w:line="321" w:lineRule="exact"/>
        <w:ind w:left="710"/>
      </w:pPr>
      <w:r>
        <w:t>A</w:t>
      </w:r>
      <w:r>
        <w:rPr>
          <w:spacing w:val="-5"/>
        </w:rPr>
        <w:t xml:space="preserve"> </w:t>
      </w:r>
      <w:r>
        <w:t>she</w:t>
      </w:r>
      <w:r>
        <w:rPr>
          <w:spacing w:val="-3"/>
        </w:rPr>
        <w:t xml:space="preserve"> </w:t>
      </w:r>
      <w:r>
        <w:t>suddenly</w:t>
      </w:r>
      <w:r>
        <w:rPr>
          <w:spacing w:val="-7"/>
        </w:rPr>
        <w:t xml:space="preserve"> </w:t>
      </w:r>
      <w:r>
        <w:t>felt</w:t>
      </w:r>
      <w:r>
        <w:rPr>
          <w:spacing w:val="-2"/>
        </w:rPr>
        <w:t xml:space="preserve"> </w:t>
      </w:r>
      <w:r>
        <w:t>like</w:t>
      </w:r>
      <w:r>
        <w:rPr>
          <w:spacing w:val="-3"/>
        </w:rPr>
        <w:t xml:space="preserve"> </w:t>
      </w:r>
      <w:r>
        <w:t>buying</w:t>
      </w:r>
      <w:r>
        <w:rPr>
          <w:spacing w:val="-2"/>
        </w:rPr>
        <w:t xml:space="preserve"> something.</w:t>
      </w:r>
    </w:p>
    <w:p w14:paraId="7B822F83">
      <w:pPr>
        <w:pStyle w:val="6"/>
        <w:spacing w:before="2"/>
        <w:ind w:left="710"/>
      </w:pPr>
      <w:r>
        <w:t>B</w:t>
      </w:r>
      <w:r>
        <w:rPr>
          <w:spacing w:val="-2"/>
        </w:rPr>
        <w:t xml:space="preserve"> </w:t>
      </w:r>
      <w:r>
        <w:t>she</w:t>
      </w:r>
      <w:r>
        <w:rPr>
          <w:spacing w:val="-2"/>
        </w:rPr>
        <w:t xml:space="preserve"> </w:t>
      </w:r>
      <w:r>
        <w:t>was</w:t>
      </w:r>
      <w:r>
        <w:rPr>
          <w:spacing w:val="-1"/>
        </w:rPr>
        <w:t xml:space="preserve"> </w:t>
      </w:r>
      <w:r>
        <w:t>forced</w:t>
      </w:r>
      <w:r>
        <w:rPr>
          <w:spacing w:val="-1"/>
        </w:rPr>
        <w:t xml:space="preserve"> </w:t>
      </w:r>
      <w:r>
        <w:t>to</w:t>
      </w:r>
      <w:r>
        <w:rPr>
          <w:spacing w:val="-1"/>
        </w:rPr>
        <w:t xml:space="preserve"> </w:t>
      </w:r>
      <w:r>
        <w:t>by</w:t>
      </w:r>
      <w:r>
        <w:rPr>
          <w:spacing w:val="-3"/>
        </w:rPr>
        <w:t xml:space="preserve"> </w:t>
      </w:r>
      <w:r>
        <w:t>the</w:t>
      </w:r>
      <w:r>
        <w:rPr>
          <w:spacing w:val="-2"/>
        </w:rPr>
        <w:t xml:space="preserve"> </w:t>
      </w:r>
      <w:r>
        <w:t>shop</w:t>
      </w:r>
      <w:r>
        <w:rPr>
          <w:spacing w:val="-4"/>
        </w:rPr>
        <w:t xml:space="preserve"> </w:t>
      </w:r>
      <w:r>
        <w:rPr>
          <w:spacing w:val="-2"/>
        </w:rPr>
        <w:t>owner.</w:t>
      </w:r>
    </w:p>
    <w:p w14:paraId="02C84A2B">
      <w:pPr>
        <w:pStyle w:val="6"/>
        <w:spacing w:before="5" w:line="322" w:lineRule="exact"/>
        <w:ind w:left="710"/>
      </w:pPr>
      <w:r>
        <w:t>C</w:t>
      </w:r>
      <w:r>
        <w:rPr>
          <w:spacing w:val="-2"/>
        </w:rPr>
        <w:t xml:space="preserve"> </w:t>
      </w:r>
      <w:r>
        <w:t>she</w:t>
      </w:r>
      <w:r>
        <w:rPr>
          <w:spacing w:val="-2"/>
        </w:rPr>
        <w:t xml:space="preserve"> </w:t>
      </w:r>
      <w:r>
        <w:t>wanted</w:t>
      </w:r>
      <w:r>
        <w:rPr>
          <w:spacing w:val="-1"/>
        </w:rPr>
        <w:t xml:space="preserve"> </w:t>
      </w:r>
      <w:r>
        <w:t>a</w:t>
      </w:r>
      <w:r>
        <w:rPr>
          <w:spacing w:val="-3"/>
        </w:rPr>
        <w:t xml:space="preserve"> </w:t>
      </w:r>
      <w:r>
        <w:t>way</w:t>
      </w:r>
      <w:r>
        <w:rPr>
          <w:spacing w:val="-5"/>
        </w:rPr>
        <w:t xml:space="preserve"> </w:t>
      </w:r>
      <w:r>
        <w:t>to</w:t>
      </w:r>
      <w:r>
        <w:rPr>
          <w:spacing w:val="-1"/>
        </w:rPr>
        <w:t xml:space="preserve"> </w:t>
      </w:r>
      <w:r>
        <w:t>pass</w:t>
      </w:r>
      <w:r>
        <w:rPr>
          <w:spacing w:val="-1"/>
        </w:rPr>
        <w:t xml:space="preserve"> </w:t>
      </w:r>
      <w:r>
        <w:t>the</w:t>
      </w:r>
      <w:r>
        <w:rPr>
          <w:spacing w:val="-1"/>
        </w:rPr>
        <w:t xml:space="preserve"> </w:t>
      </w:r>
      <w:r>
        <w:rPr>
          <w:spacing w:val="-4"/>
        </w:rPr>
        <w:t>time.</w:t>
      </w:r>
    </w:p>
    <w:p w14:paraId="36FE9668">
      <w:pPr>
        <w:pStyle w:val="6"/>
        <w:ind w:left="710"/>
      </w:pPr>
      <w:r>
        <w:t>D</w:t>
      </w:r>
      <w:r>
        <w:rPr>
          <w:spacing w:val="-4"/>
        </w:rPr>
        <w:t xml:space="preserve"> </w:t>
      </w:r>
      <w:r>
        <w:t>she</w:t>
      </w:r>
      <w:r>
        <w:rPr>
          <w:spacing w:val="-5"/>
        </w:rPr>
        <w:t xml:space="preserve"> </w:t>
      </w:r>
      <w:r>
        <w:t>needed</w:t>
      </w:r>
      <w:r>
        <w:rPr>
          <w:spacing w:val="-2"/>
        </w:rPr>
        <w:t xml:space="preserve"> </w:t>
      </w:r>
      <w:r>
        <w:t>an</w:t>
      </w:r>
      <w:r>
        <w:rPr>
          <w:spacing w:val="-2"/>
        </w:rPr>
        <w:t xml:space="preserve"> </w:t>
      </w:r>
      <w:r>
        <w:t>excuse</w:t>
      </w:r>
      <w:r>
        <w:rPr>
          <w:spacing w:val="-3"/>
        </w:rPr>
        <w:t xml:space="preserve"> </w:t>
      </w:r>
      <w:r>
        <w:t>to</w:t>
      </w:r>
      <w:r>
        <w:rPr>
          <w:spacing w:val="-1"/>
        </w:rPr>
        <w:t xml:space="preserve"> </w:t>
      </w:r>
      <w:r>
        <w:t>stay</w:t>
      </w:r>
      <w:r>
        <w:rPr>
          <w:spacing w:val="-6"/>
        </w:rPr>
        <w:t xml:space="preserve"> </w:t>
      </w:r>
      <w:r>
        <w:rPr>
          <w:spacing w:val="-2"/>
        </w:rPr>
        <w:t>there.</w:t>
      </w:r>
    </w:p>
    <w:p w14:paraId="165D3F2B">
      <w:pPr>
        <w:pStyle w:val="8"/>
        <w:numPr>
          <w:ilvl w:val="0"/>
          <w:numId w:val="2"/>
        </w:numPr>
        <w:tabs>
          <w:tab w:val="left" w:pos="558"/>
          <w:tab w:val="left" w:pos="710"/>
        </w:tabs>
        <w:spacing w:before="318" w:after="0" w:line="242" w:lineRule="auto"/>
        <w:ind w:left="710" w:right="3146" w:hanging="572"/>
        <w:jc w:val="left"/>
        <w:rPr>
          <w:sz w:val="28"/>
        </w:rPr>
      </w:pPr>
      <w:r>
        <w:rPr>
          <w:sz w:val="28"/>
        </w:rPr>
        <w:t>What mistake did Miss Temple soon realise she had made?</w:t>
      </w:r>
      <w:r>
        <w:rPr>
          <w:spacing w:val="-2"/>
          <w:sz w:val="28"/>
        </w:rPr>
        <w:t xml:space="preserve"> </w:t>
      </w:r>
      <w:r>
        <w:rPr>
          <w:sz w:val="28"/>
        </w:rPr>
        <w:t>A</w:t>
      </w:r>
      <w:r>
        <w:rPr>
          <w:spacing w:val="-6"/>
          <w:sz w:val="28"/>
        </w:rPr>
        <w:t xml:space="preserve"> </w:t>
      </w:r>
      <w:r>
        <w:rPr>
          <w:sz w:val="28"/>
        </w:rPr>
        <w:t>She</w:t>
      </w:r>
      <w:r>
        <w:rPr>
          <w:spacing w:val="-4"/>
          <w:sz w:val="28"/>
        </w:rPr>
        <w:t xml:space="preserve"> </w:t>
      </w:r>
      <w:r>
        <w:rPr>
          <w:sz w:val="28"/>
        </w:rPr>
        <w:t>had</w:t>
      </w:r>
      <w:r>
        <w:rPr>
          <w:spacing w:val="-3"/>
          <w:sz w:val="28"/>
        </w:rPr>
        <w:t xml:space="preserve"> </w:t>
      </w:r>
      <w:r>
        <w:rPr>
          <w:sz w:val="28"/>
        </w:rPr>
        <w:t>waited</w:t>
      </w:r>
      <w:r>
        <w:rPr>
          <w:spacing w:val="-3"/>
          <w:sz w:val="28"/>
        </w:rPr>
        <w:t xml:space="preserve"> </w:t>
      </w:r>
      <w:r>
        <w:rPr>
          <w:sz w:val="28"/>
        </w:rPr>
        <w:t>for</w:t>
      </w:r>
      <w:r>
        <w:rPr>
          <w:spacing w:val="-4"/>
          <w:sz w:val="28"/>
        </w:rPr>
        <w:t xml:space="preserve"> </w:t>
      </w:r>
      <w:r>
        <w:rPr>
          <w:sz w:val="28"/>
        </w:rPr>
        <w:t>Roger</w:t>
      </w:r>
      <w:r>
        <w:rPr>
          <w:spacing w:val="-4"/>
          <w:sz w:val="28"/>
        </w:rPr>
        <w:t xml:space="preserve"> </w:t>
      </w:r>
      <w:r>
        <w:rPr>
          <w:sz w:val="28"/>
        </w:rPr>
        <w:t>in</w:t>
      </w:r>
      <w:r>
        <w:rPr>
          <w:spacing w:val="-3"/>
          <w:sz w:val="28"/>
        </w:rPr>
        <w:t xml:space="preserve"> </w:t>
      </w:r>
      <w:r>
        <w:rPr>
          <w:sz w:val="28"/>
        </w:rPr>
        <w:t>the</w:t>
      </w:r>
      <w:r>
        <w:rPr>
          <w:spacing w:val="-6"/>
          <w:sz w:val="28"/>
        </w:rPr>
        <w:t xml:space="preserve"> </w:t>
      </w:r>
      <w:r>
        <w:rPr>
          <w:sz w:val="28"/>
        </w:rPr>
        <w:t>wrong</w:t>
      </w:r>
      <w:r>
        <w:rPr>
          <w:spacing w:val="-3"/>
          <w:sz w:val="28"/>
        </w:rPr>
        <w:t xml:space="preserve"> </w:t>
      </w:r>
      <w:r>
        <w:rPr>
          <w:sz w:val="28"/>
        </w:rPr>
        <w:t>place</w:t>
      </w:r>
    </w:p>
    <w:p w14:paraId="4E83B017">
      <w:pPr>
        <w:pStyle w:val="6"/>
        <w:spacing w:line="319" w:lineRule="exact"/>
        <w:ind w:left="710"/>
      </w:pPr>
      <w:r>
        <w:t>B</w:t>
      </w:r>
      <w:r>
        <w:rPr>
          <w:spacing w:val="-3"/>
        </w:rPr>
        <w:t xml:space="preserve"> </w:t>
      </w:r>
      <w:r>
        <w:t>She</w:t>
      </w:r>
      <w:r>
        <w:rPr>
          <w:spacing w:val="-2"/>
        </w:rPr>
        <w:t xml:space="preserve"> </w:t>
      </w:r>
      <w:r>
        <w:t>needn't</w:t>
      </w:r>
      <w:r>
        <w:rPr>
          <w:spacing w:val="-1"/>
        </w:rPr>
        <w:t xml:space="preserve"> </w:t>
      </w:r>
      <w:r>
        <w:t>have</w:t>
      </w:r>
      <w:r>
        <w:rPr>
          <w:spacing w:val="-2"/>
        </w:rPr>
        <w:t xml:space="preserve"> </w:t>
      </w:r>
      <w:r>
        <w:t>made</w:t>
      </w:r>
      <w:r>
        <w:rPr>
          <w:spacing w:val="-3"/>
        </w:rPr>
        <w:t xml:space="preserve"> </w:t>
      </w:r>
      <w:r>
        <w:t>a</w:t>
      </w:r>
      <w:r>
        <w:rPr>
          <w:spacing w:val="-6"/>
        </w:rPr>
        <w:t xml:space="preserve"> </w:t>
      </w:r>
      <w:r>
        <w:t>purchase</w:t>
      </w:r>
      <w:r>
        <w:rPr>
          <w:spacing w:val="-2"/>
        </w:rPr>
        <w:t xml:space="preserve"> </w:t>
      </w:r>
      <w:r>
        <w:t>at</w:t>
      </w:r>
      <w:r>
        <w:rPr>
          <w:spacing w:val="-1"/>
        </w:rPr>
        <w:t xml:space="preserve"> </w:t>
      </w:r>
      <w:r>
        <w:t>the</w:t>
      </w:r>
      <w:r>
        <w:rPr>
          <w:spacing w:val="-5"/>
        </w:rPr>
        <w:t xml:space="preserve"> </w:t>
      </w:r>
      <w:r>
        <w:rPr>
          <w:spacing w:val="-2"/>
        </w:rPr>
        <w:t>bookshop</w:t>
      </w:r>
    </w:p>
    <w:p w14:paraId="02BA1FEB">
      <w:pPr>
        <w:pStyle w:val="6"/>
        <w:spacing w:before="2" w:line="237" w:lineRule="auto"/>
        <w:ind w:left="988" w:hanging="279"/>
      </w:pPr>
      <w:r>
        <w:t>C</w:t>
      </w:r>
      <w:r>
        <w:rPr>
          <w:spacing w:val="-2"/>
        </w:rPr>
        <w:t xml:space="preserve"> </w:t>
      </w:r>
      <w:r>
        <w:t>She</w:t>
      </w:r>
      <w:r>
        <w:rPr>
          <w:spacing w:val="-2"/>
        </w:rPr>
        <w:t xml:space="preserve"> </w:t>
      </w:r>
      <w:r>
        <w:t>should</w:t>
      </w:r>
      <w:r>
        <w:rPr>
          <w:spacing w:val="-1"/>
        </w:rPr>
        <w:t xml:space="preserve"> </w:t>
      </w:r>
      <w:r>
        <w:t>have</w:t>
      </w:r>
      <w:r>
        <w:rPr>
          <w:spacing w:val="-2"/>
        </w:rPr>
        <w:t xml:space="preserve"> </w:t>
      </w:r>
      <w:r>
        <w:t>followed</w:t>
      </w:r>
      <w:r>
        <w:rPr>
          <w:spacing w:val="-1"/>
        </w:rPr>
        <w:t xml:space="preserve"> </w:t>
      </w:r>
      <w:r>
        <w:t>Roger</w:t>
      </w:r>
      <w:r>
        <w:rPr>
          <w:spacing w:val="-5"/>
        </w:rPr>
        <w:t xml:space="preserve"> </w:t>
      </w:r>
      <w:r>
        <w:t>back</w:t>
      </w:r>
      <w:r>
        <w:rPr>
          <w:spacing w:val="-1"/>
        </w:rPr>
        <w:t xml:space="preserve"> </w:t>
      </w:r>
      <w:r>
        <w:t>to</w:t>
      </w:r>
      <w:r>
        <w:rPr>
          <w:spacing w:val="-3"/>
        </w:rPr>
        <w:t xml:space="preserve"> </w:t>
      </w:r>
      <w:r>
        <w:t>the</w:t>
      </w:r>
      <w:r>
        <w:rPr>
          <w:spacing w:val="-2"/>
        </w:rPr>
        <w:t xml:space="preserve"> </w:t>
      </w:r>
      <w:r>
        <w:t>Ministry</w:t>
      </w:r>
      <w:r>
        <w:rPr>
          <w:spacing w:val="-6"/>
        </w:rPr>
        <w:t xml:space="preserve"> </w:t>
      </w:r>
      <w:r>
        <w:t>when</w:t>
      </w:r>
      <w:r>
        <w:rPr>
          <w:spacing w:val="-1"/>
        </w:rPr>
        <w:t xml:space="preserve"> </w:t>
      </w:r>
      <w:r>
        <w:t>she</w:t>
      </w:r>
      <w:r>
        <w:rPr>
          <w:spacing w:val="-3"/>
        </w:rPr>
        <w:t xml:space="preserve"> </w:t>
      </w:r>
      <w:r>
        <w:t>had</w:t>
      </w:r>
      <w:r>
        <w:rPr>
          <w:spacing w:val="-1"/>
        </w:rPr>
        <w:t xml:space="preserve"> </w:t>
      </w:r>
      <w:r>
        <w:t>had</w:t>
      </w:r>
      <w:r>
        <w:rPr>
          <w:spacing w:val="-1"/>
        </w:rPr>
        <w:t xml:space="preserve"> </w:t>
      </w:r>
      <w:r>
        <w:t xml:space="preserve">the </w:t>
      </w:r>
      <w:r>
        <w:rPr>
          <w:spacing w:val="-2"/>
        </w:rPr>
        <w:t>chance</w:t>
      </w:r>
    </w:p>
    <w:p w14:paraId="5433F578">
      <w:pPr>
        <w:pStyle w:val="6"/>
        <w:ind w:left="710"/>
      </w:pPr>
      <w:r>
        <w:t>D</w:t>
      </w:r>
      <w:r>
        <w:rPr>
          <w:spacing w:val="-4"/>
        </w:rPr>
        <w:t xml:space="preserve"> </w:t>
      </w:r>
      <w:r>
        <w:t>She</w:t>
      </w:r>
      <w:r>
        <w:rPr>
          <w:spacing w:val="-2"/>
        </w:rPr>
        <w:t xml:space="preserve"> </w:t>
      </w:r>
      <w:r>
        <w:t>had</w:t>
      </w:r>
      <w:r>
        <w:rPr>
          <w:spacing w:val="-1"/>
        </w:rPr>
        <w:t xml:space="preserve"> </w:t>
      </w:r>
      <w:r>
        <w:t>re-crossed</w:t>
      </w:r>
      <w:r>
        <w:rPr>
          <w:spacing w:val="-3"/>
        </w:rPr>
        <w:t xml:space="preserve"> </w:t>
      </w:r>
      <w:r>
        <w:t>the</w:t>
      </w:r>
      <w:r>
        <w:rPr>
          <w:spacing w:val="-6"/>
        </w:rPr>
        <w:t xml:space="preserve"> </w:t>
      </w:r>
      <w:r>
        <w:t>square</w:t>
      </w:r>
      <w:r>
        <w:rPr>
          <w:spacing w:val="-2"/>
        </w:rPr>
        <w:t xml:space="preserve"> </w:t>
      </w:r>
      <w:r>
        <w:t>at</w:t>
      </w:r>
      <w:r>
        <w:rPr>
          <w:spacing w:val="-5"/>
        </w:rPr>
        <w:t xml:space="preserve"> </w:t>
      </w:r>
      <w:r>
        <w:t>the</w:t>
      </w:r>
      <w:r>
        <w:rPr>
          <w:spacing w:val="-2"/>
        </w:rPr>
        <w:t xml:space="preserve"> </w:t>
      </w:r>
      <w:r>
        <w:t>wrong</w:t>
      </w:r>
      <w:r>
        <w:rPr>
          <w:spacing w:val="-5"/>
        </w:rPr>
        <w:t xml:space="preserve"> </w:t>
      </w:r>
      <w:r>
        <w:rPr>
          <w:spacing w:val="-2"/>
        </w:rPr>
        <w:t>place</w:t>
      </w:r>
    </w:p>
    <w:p w14:paraId="632877D1">
      <w:pPr>
        <w:pStyle w:val="6"/>
        <w:spacing w:before="4"/>
      </w:pPr>
    </w:p>
    <w:p w14:paraId="12377D66">
      <w:pPr>
        <w:pStyle w:val="8"/>
        <w:numPr>
          <w:ilvl w:val="0"/>
          <w:numId w:val="2"/>
        </w:numPr>
        <w:tabs>
          <w:tab w:val="left" w:pos="548"/>
        </w:tabs>
        <w:spacing w:before="0" w:after="0" w:line="321" w:lineRule="exact"/>
        <w:ind w:left="548" w:right="0" w:hanging="410"/>
        <w:jc w:val="left"/>
        <w:rPr>
          <w:sz w:val="28"/>
        </w:rPr>
      </w:pPr>
      <w:r>
        <w:rPr>
          <w:sz w:val="28"/>
        </w:rPr>
        <w:t>Miss</w:t>
      </w:r>
      <w:r>
        <w:rPr>
          <w:spacing w:val="-5"/>
          <w:sz w:val="28"/>
        </w:rPr>
        <w:t xml:space="preserve"> </w:t>
      </w:r>
      <w:r>
        <w:rPr>
          <w:sz w:val="28"/>
        </w:rPr>
        <w:t>Temple</w:t>
      </w:r>
      <w:r>
        <w:rPr>
          <w:spacing w:val="-4"/>
          <w:sz w:val="28"/>
        </w:rPr>
        <w:t xml:space="preserve"> </w:t>
      </w:r>
      <w:r>
        <w:rPr>
          <w:sz w:val="28"/>
        </w:rPr>
        <w:t>decided</w:t>
      </w:r>
      <w:r>
        <w:rPr>
          <w:spacing w:val="-4"/>
          <w:sz w:val="28"/>
        </w:rPr>
        <w:t xml:space="preserve"> </w:t>
      </w:r>
      <w:r>
        <w:rPr>
          <w:sz w:val="28"/>
        </w:rPr>
        <w:t>to</w:t>
      </w:r>
      <w:r>
        <w:rPr>
          <w:spacing w:val="-3"/>
          <w:sz w:val="28"/>
        </w:rPr>
        <w:t xml:space="preserve"> </w:t>
      </w:r>
      <w:r>
        <w:rPr>
          <w:sz w:val="28"/>
        </w:rPr>
        <w:t>follow</w:t>
      </w:r>
      <w:r>
        <w:rPr>
          <w:spacing w:val="-4"/>
          <w:sz w:val="28"/>
        </w:rPr>
        <w:t xml:space="preserve"> </w:t>
      </w:r>
      <w:r>
        <w:rPr>
          <w:sz w:val="28"/>
        </w:rPr>
        <w:t>Roger</w:t>
      </w:r>
      <w:r>
        <w:rPr>
          <w:spacing w:val="-4"/>
          <w:sz w:val="28"/>
        </w:rPr>
        <w:t xml:space="preserve"> </w:t>
      </w:r>
      <w:r>
        <w:rPr>
          <w:sz w:val="28"/>
        </w:rPr>
        <w:t>after</w:t>
      </w:r>
      <w:r>
        <w:rPr>
          <w:spacing w:val="-6"/>
          <w:sz w:val="28"/>
        </w:rPr>
        <w:t xml:space="preserve"> </w:t>
      </w:r>
      <w:r>
        <w:rPr>
          <w:sz w:val="28"/>
        </w:rPr>
        <w:t>work</w:t>
      </w:r>
      <w:r>
        <w:rPr>
          <w:spacing w:val="-5"/>
          <w:sz w:val="28"/>
        </w:rPr>
        <w:t xml:space="preserve"> </w:t>
      </w:r>
      <w:r>
        <w:rPr>
          <w:spacing w:val="-2"/>
          <w:sz w:val="28"/>
        </w:rPr>
        <w:t>because</w:t>
      </w:r>
    </w:p>
    <w:p w14:paraId="6DDEA8B9">
      <w:pPr>
        <w:pStyle w:val="6"/>
        <w:spacing w:line="319" w:lineRule="exact"/>
        <w:ind w:left="710"/>
      </w:pPr>
      <w:r>
        <w:t>A</w:t>
      </w:r>
      <w:r>
        <w:rPr>
          <w:spacing w:val="-4"/>
        </w:rPr>
        <w:t xml:space="preserve"> </w:t>
      </w:r>
      <w:r>
        <w:t>she</w:t>
      </w:r>
      <w:r>
        <w:rPr>
          <w:spacing w:val="-6"/>
        </w:rPr>
        <w:t xml:space="preserve"> </w:t>
      </w:r>
      <w:r>
        <w:t>believed</w:t>
      </w:r>
      <w:r>
        <w:rPr>
          <w:spacing w:val="-2"/>
        </w:rPr>
        <w:t xml:space="preserve"> </w:t>
      </w:r>
      <w:r>
        <w:t>that</w:t>
      </w:r>
      <w:r>
        <w:rPr>
          <w:spacing w:val="-2"/>
        </w:rPr>
        <w:t xml:space="preserve"> </w:t>
      </w:r>
      <w:r>
        <w:t>was</w:t>
      </w:r>
      <w:r>
        <w:rPr>
          <w:spacing w:val="-2"/>
        </w:rPr>
        <w:t xml:space="preserve"> </w:t>
      </w:r>
      <w:r>
        <w:t>the</w:t>
      </w:r>
      <w:r>
        <w:rPr>
          <w:spacing w:val="-6"/>
        </w:rPr>
        <w:t xml:space="preserve"> </w:t>
      </w:r>
      <w:r>
        <w:t>time</w:t>
      </w:r>
      <w:r>
        <w:rPr>
          <w:spacing w:val="-3"/>
        </w:rPr>
        <w:t xml:space="preserve"> </w:t>
      </w:r>
      <w:r>
        <w:t>she</w:t>
      </w:r>
      <w:r>
        <w:rPr>
          <w:spacing w:val="-3"/>
        </w:rPr>
        <w:t xml:space="preserve"> </w:t>
      </w:r>
      <w:r>
        <w:t>could</w:t>
      </w:r>
      <w:r>
        <w:rPr>
          <w:spacing w:val="-6"/>
        </w:rPr>
        <w:t xml:space="preserve"> </w:t>
      </w:r>
      <w:r>
        <w:t>find</w:t>
      </w:r>
      <w:r>
        <w:rPr>
          <w:spacing w:val="-6"/>
        </w:rPr>
        <w:t xml:space="preserve"> </w:t>
      </w:r>
      <w:r>
        <w:t>out</w:t>
      </w:r>
      <w:r>
        <w:rPr>
          <w:spacing w:val="-2"/>
        </w:rPr>
        <w:t xml:space="preserve"> </w:t>
      </w:r>
      <w:r>
        <w:t>what</w:t>
      </w:r>
      <w:r>
        <w:rPr>
          <w:spacing w:val="-2"/>
        </w:rPr>
        <w:t xml:space="preserve"> </w:t>
      </w:r>
      <w:r>
        <w:t>she</w:t>
      </w:r>
      <w:r>
        <w:rPr>
          <w:spacing w:val="-3"/>
        </w:rPr>
        <w:t xml:space="preserve"> </w:t>
      </w:r>
      <w:r>
        <w:t>wanted</w:t>
      </w:r>
      <w:r>
        <w:rPr>
          <w:spacing w:val="-6"/>
        </w:rPr>
        <w:t xml:space="preserve"> </w:t>
      </w:r>
      <w:r>
        <w:t>to</w:t>
      </w:r>
      <w:r>
        <w:rPr>
          <w:spacing w:val="-5"/>
        </w:rPr>
        <w:t xml:space="preserve"> </w:t>
      </w:r>
      <w:r>
        <w:rPr>
          <w:spacing w:val="-2"/>
        </w:rPr>
        <w:t>know.</w:t>
      </w:r>
    </w:p>
    <w:p w14:paraId="7B00C595">
      <w:pPr>
        <w:pStyle w:val="6"/>
        <w:spacing w:line="320" w:lineRule="exact"/>
        <w:ind w:left="710"/>
      </w:pPr>
      <w:r>
        <w:t>B</w:t>
      </w:r>
      <w:r>
        <w:rPr>
          <w:spacing w:val="-3"/>
        </w:rPr>
        <w:t xml:space="preserve"> </w:t>
      </w:r>
      <w:r>
        <w:t>she</w:t>
      </w:r>
      <w:r>
        <w:rPr>
          <w:spacing w:val="-6"/>
        </w:rPr>
        <w:t xml:space="preserve"> </w:t>
      </w:r>
      <w:r>
        <w:t>couldn't</w:t>
      </w:r>
      <w:r>
        <w:rPr>
          <w:spacing w:val="-5"/>
        </w:rPr>
        <w:t xml:space="preserve"> </w:t>
      </w:r>
      <w:r>
        <w:t>see</w:t>
      </w:r>
      <w:r>
        <w:rPr>
          <w:spacing w:val="-3"/>
        </w:rPr>
        <w:t xml:space="preserve"> </w:t>
      </w:r>
      <w:r>
        <w:t>what</w:t>
      </w:r>
      <w:r>
        <w:rPr>
          <w:spacing w:val="-2"/>
        </w:rPr>
        <w:t xml:space="preserve"> </w:t>
      </w:r>
      <w:r>
        <w:t>he</w:t>
      </w:r>
      <w:r>
        <w:rPr>
          <w:spacing w:val="-3"/>
        </w:rPr>
        <w:t xml:space="preserve"> </w:t>
      </w:r>
      <w:r>
        <w:t>was</w:t>
      </w:r>
      <w:r>
        <w:rPr>
          <w:spacing w:val="-1"/>
        </w:rPr>
        <w:t xml:space="preserve"> </w:t>
      </w:r>
      <w:r>
        <w:t>doing</w:t>
      </w:r>
      <w:r>
        <w:rPr>
          <w:spacing w:val="-2"/>
        </w:rPr>
        <w:t xml:space="preserve"> </w:t>
      </w:r>
      <w:r>
        <w:t>inside</w:t>
      </w:r>
      <w:r>
        <w:rPr>
          <w:spacing w:val="-3"/>
        </w:rPr>
        <w:t xml:space="preserve"> </w:t>
      </w:r>
      <w:r>
        <w:t>his</w:t>
      </w:r>
      <w:r>
        <w:rPr>
          <w:spacing w:val="-2"/>
        </w:rPr>
        <w:t xml:space="preserve"> office.</w:t>
      </w:r>
    </w:p>
    <w:p w14:paraId="3C4F43E0">
      <w:pPr>
        <w:pStyle w:val="6"/>
        <w:spacing w:line="322" w:lineRule="exact"/>
        <w:ind w:left="710"/>
      </w:pPr>
      <w:r>
        <w:t>C</w:t>
      </w:r>
      <w:r>
        <w:rPr>
          <w:spacing w:val="-3"/>
        </w:rPr>
        <w:t xml:space="preserve"> </w:t>
      </w:r>
      <w:r>
        <w:t>she</w:t>
      </w:r>
      <w:r>
        <w:rPr>
          <w:spacing w:val="-6"/>
        </w:rPr>
        <w:t xml:space="preserve"> </w:t>
      </w:r>
      <w:r>
        <w:t>didn't</w:t>
      </w:r>
      <w:r>
        <w:rPr>
          <w:spacing w:val="-2"/>
        </w:rPr>
        <w:t xml:space="preserve"> </w:t>
      </w:r>
      <w:r>
        <w:t>want</w:t>
      </w:r>
      <w:r>
        <w:rPr>
          <w:spacing w:val="-5"/>
        </w:rPr>
        <w:t xml:space="preserve"> </w:t>
      </w:r>
      <w:r>
        <w:t>to</w:t>
      </w:r>
      <w:r>
        <w:rPr>
          <w:spacing w:val="-2"/>
        </w:rPr>
        <w:t xml:space="preserve"> </w:t>
      </w:r>
      <w:r>
        <w:t>risk</w:t>
      </w:r>
      <w:r>
        <w:rPr>
          <w:spacing w:val="-2"/>
        </w:rPr>
        <w:t xml:space="preserve"> </w:t>
      </w:r>
      <w:r>
        <w:t>him</w:t>
      </w:r>
      <w:r>
        <w:rPr>
          <w:spacing w:val="-8"/>
        </w:rPr>
        <w:t xml:space="preserve"> </w:t>
      </w:r>
      <w:r>
        <w:t>seeing</w:t>
      </w:r>
      <w:r>
        <w:rPr>
          <w:spacing w:val="-1"/>
        </w:rPr>
        <w:t xml:space="preserve"> </w:t>
      </w:r>
      <w:r>
        <w:t>her</w:t>
      </w:r>
      <w:r>
        <w:rPr>
          <w:spacing w:val="-3"/>
        </w:rPr>
        <w:t xml:space="preserve"> </w:t>
      </w:r>
      <w:r>
        <w:t>outside</w:t>
      </w:r>
      <w:r>
        <w:rPr>
          <w:spacing w:val="-3"/>
        </w:rPr>
        <w:t xml:space="preserve"> </w:t>
      </w:r>
      <w:r>
        <w:t>his</w:t>
      </w:r>
      <w:r>
        <w:rPr>
          <w:spacing w:val="-5"/>
        </w:rPr>
        <w:t xml:space="preserve"> </w:t>
      </w:r>
      <w:r>
        <w:rPr>
          <w:spacing w:val="-2"/>
        </w:rPr>
        <w:t>office.</w:t>
      </w:r>
    </w:p>
    <w:p w14:paraId="78FEC798">
      <w:pPr>
        <w:pStyle w:val="6"/>
        <w:ind w:left="710"/>
      </w:pPr>
      <w:r>
        <w:t>D</w:t>
      </w:r>
      <w:r>
        <w:rPr>
          <w:spacing w:val="-5"/>
        </w:rPr>
        <w:t xml:space="preserve"> </w:t>
      </w:r>
      <w:r>
        <w:t>she</w:t>
      </w:r>
      <w:r>
        <w:rPr>
          <w:spacing w:val="-6"/>
        </w:rPr>
        <w:t xml:space="preserve"> </w:t>
      </w:r>
      <w:r>
        <w:t>had</w:t>
      </w:r>
      <w:r>
        <w:rPr>
          <w:spacing w:val="-6"/>
        </w:rPr>
        <w:t xml:space="preserve"> </w:t>
      </w:r>
      <w:r>
        <w:t>other,</w:t>
      </w:r>
      <w:r>
        <w:rPr>
          <w:spacing w:val="-2"/>
        </w:rPr>
        <w:t xml:space="preserve"> </w:t>
      </w:r>
      <w:r>
        <w:t>more</w:t>
      </w:r>
      <w:r>
        <w:rPr>
          <w:spacing w:val="-4"/>
        </w:rPr>
        <w:t xml:space="preserve"> </w:t>
      </w:r>
      <w:r>
        <w:t>important</w:t>
      </w:r>
      <w:r>
        <w:rPr>
          <w:spacing w:val="-1"/>
        </w:rPr>
        <w:t xml:space="preserve"> </w:t>
      </w:r>
      <w:r>
        <w:t>things</w:t>
      </w:r>
      <w:r>
        <w:rPr>
          <w:spacing w:val="-3"/>
        </w:rPr>
        <w:t xml:space="preserve"> </w:t>
      </w:r>
      <w:r>
        <w:t>to</w:t>
      </w:r>
      <w:r>
        <w:rPr>
          <w:spacing w:val="-6"/>
        </w:rPr>
        <w:t xml:space="preserve"> </w:t>
      </w:r>
      <w:r>
        <w:t>do</w:t>
      </w:r>
      <w:r>
        <w:rPr>
          <w:spacing w:val="-7"/>
        </w:rPr>
        <w:t xml:space="preserve"> </w:t>
      </w:r>
      <w:r>
        <w:t>during</w:t>
      </w:r>
      <w:r>
        <w:rPr>
          <w:spacing w:val="-2"/>
        </w:rPr>
        <w:t xml:space="preserve"> </w:t>
      </w:r>
      <w:r>
        <w:t>the</w:t>
      </w:r>
      <w:r>
        <w:rPr>
          <w:spacing w:val="-4"/>
        </w:rPr>
        <w:t xml:space="preserve"> </w:t>
      </w:r>
      <w:r>
        <w:t>working</w:t>
      </w:r>
      <w:r>
        <w:rPr>
          <w:spacing w:val="-2"/>
        </w:rPr>
        <w:t xml:space="preserve"> </w:t>
      </w:r>
      <w:r>
        <w:rPr>
          <w:spacing w:val="-4"/>
        </w:rPr>
        <w:t>day.</w:t>
      </w:r>
    </w:p>
    <w:p w14:paraId="2587342F">
      <w:pPr>
        <w:pStyle w:val="6"/>
        <w:spacing w:before="5"/>
      </w:pPr>
    </w:p>
    <w:p w14:paraId="0C9F22D7">
      <w:pPr>
        <w:pStyle w:val="8"/>
        <w:numPr>
          <w:ilvl w:val="0"/>
          <w:numId w:val="2"/>
        </w:numPr>
        <w:tabs>
          <w:tab w:val="left" w:pos="558"/>
        </w:tabs>
        <w:spacing w:before="0" w:after="0" w:line="321" w:lineRule="exact"/>
        <w:ind w:left="558" w:right="0" w:hanging="420"/>
        <w:jc w:val="left"/>
        <w:rPr>
          <w:sz w:val="28"/>
        </w:rPr>
      </w:pPr>
      <w:r>
        <w:rPr>
          <w:sz w:val="28"/>
        </w:rPr>
        <w:t>How</w:t>
      </w:r>
      <w:r>
        <w:rPr>
          <w:spacing w:val="-7"/>
          <w:sz w:val="28"/>
        </w:rPr>
        <w:t xml:space="preserve"> </w:t>
      </w:r>
      <w:r>
        <w:rPr>
          <w:sz w:val="28"/>
        </w:rPr>
        <w:t>did</w:t>
      </w:r>
      <w:r>
        <w:rPr>
          <w:spacing w:val="-4"/>
          <w:sz w:val="28"/>
        </w:rPr>
        <w:t xml:space="preserve"> </w:t>
      </w:r>
      <w:r>
        <w:rPr>
          <w:sz w:val="28"/>
        </w:rPr>
        <w:t>Miss</w:t>
      </w:r>
      <w:r>
        <w:rPr>
          <w:spacing w:val="-3"/>
          <w:sz w:val="28"/>
        </w:rPr>
        <w:t xml:space="preserve"> </w:t>
      </w:r>
      <w:r>
        <w:rPr>
          <w:sz w:val="28"/>
        </w:rPr>
        <w:t>Temple's</w:t>
      </w:r>
      <w:r>
        <w:rPr>
          <w:spacing w:val="-3"/>
          <w:sz w:val="28"/>
        </w:rPr>
        <w:t xml:space="preserve"> </w:t>
      </w:r>
      <w:r>
        <w:rPr>
          <w:sz w:val="28"/>
        </w:rPr>
        <w:t>purchases</w:t>
      </w:r>
      <w:r>
        <w:rPr>
          <w:spacing w:val="-3"/>
          <w:sz w:val="28"/>
        </w:rPr>
        <w:t xml:space="preserve"> </w:t>
      </w:r>
      <w:r>
        <w:rPr>
          <w:sz w:val="28"/>
        </w:rPr>
        <w:t>make</w:t>
      </w:r>
      <w:r>
        <w:rPr>
          <w:spacing w:val="-4"/>
          <w:sz w:val="28"/>
        </w:rPr>
        <w:t xml:space="preserve"> </w:t>
      </w:r>
      <w:r>
        <w:rPr>
          <w:sz w:val="28"/>
        </w:rPr>
        <w:t>her</w:t>
      </w:r>
      <w:r>
        <w:rPr>
          <w:spacing w:val="-4"/>
          <w:sz w:val="28"/>
        </w:rPr>
        <w:t xml:space="preserve"> </w:t>
      </w:r>
      <w:r>
        <w:rPr>
          <w:sz w:val="28"/>
        </w:rPr>
        <w:t>feel</w:t>
      </w:r>
      <w:r>
        <w:rPr>
          <w:spacing w:val="-4"/>
          <w:sz w:val="28"/>
        </w:rPr>
        <w:t xml:space="preserve"> </w:t>
      </w:r>
      <w:r>
        <w:rPr>
          <w:sz w:val="28"/>
        </w:rPr>
        <w:t>about</w:t>
      </w:r>
      <w:r>
        <w:rPr>
          <w:spacing w:val="-3"/>
          <w:sz w:val="28"/>
        </w:rPr>
        <w:t xml:space="preserve"> </w:t>
      </w:r>
      <w:r>
        <w:rPr>
          <w:sz w:val="28"/>
        </w:rPr>
        <w:t>what</w:t>
      </w:r>
      <w:r>
        <w:rPr>
          <w:spacing w:val="-3"/>
          <w:sz w:val="28"/>
        </w:rPr>
        <w:t xml:space="preserve"> </w:t>
      </w:r>
      <w:r>
        <w:rPr>
          <w:sz w:val="28"/>
        </w:rPr>
        <w:t>she</w:t>
      </w:r>
      <w:r>
        <w:rPr>
          <w:spacing w:val="-4"/>
          <w:sz w:val="28"/>
        </w:rPr>
        <w:t xml:space="preserve"> </w:t>
      </w:r>
      <w:r>
        <w:rPr>
          <w:sz w:val="28"/>
        </w:rPr>
        <w:t>was</w:t>
      </w:r>
      <w:r>
        <w:rPr>
          <w:spacing w:val="-3"/>
          <w:sz w:val="28"/>
        </w:rPr>
        <w:t xml:space="preserve"> </w:t>
      </w:r>
      <w:r>
        <w:rPr>
          <w:spacing w:val="-2"/>
          <w:sz w:val="28"/>
        </w:rPr>
        <w:t>doing?</w:t>
      </w:r>
    </w:p>
    <w:p w14:paraId="53B03103">
      <w:pPr>
        <w:pStyle w:val="6"/>
        <w:spacing w:line="321" w:lineRule="exact"/>
        <w:ind w:left="710"/>
      </w:pPr>
      <w:r>
        <w:t>A</w:t>
      </w:r>
      <w:r>
        <w:rPr>
          <w:spacing w:val="-3"/>
        </w:rPr>
        <w:t xml:space="preserve"> </w:t>
      </w:r>
      <w:r>
        <w:t>more</w:t>
      </w:r>
      <w:r>
        <w:rPr>
          <w:spacing w:val="-2"/>
        </w:rPr>
        <w:t xml:space="preserve"> determined</w:t>
      </w:r>
    </w:p>
    <w:p w14:paraId="3F894A45">
      <w:pPr>
        <w:spacing w:before="2"/>
        <w:ind w:left="710" w:right="0" w:firstLine="0"/>
        <w:jc w:val="left"/>
        <w:rPr>
          <w:sz w:val="27"/>
        </w:rPr>
      </w:pPr>
      <w:r>
        <w:rPr>
          <w:sz w:val="27"/>
        </w:rPr>
        <w:t>B</w:t>
      </w:r>
      <w:r>
        <w:rPr>
          <w:spacing w:val="-5"/>
          <w:sz w:val="27"/>
        </w:rPr>
        <w:t xml:space="preserve"> </w:t>
      </w:r>
      <w:r>
        <w:rPr>
          <w:sz w:val="27"/>
        </w:rPr>
        <w:t>less</w:t>
      </w:r>
      <w:r>
        <w:rPr>
          <w:spacing w:val="-4"/>
          <w:sz w:val="27"/>
        </w:rPr>
        <w:t xml:space="preserve"> </w:t>
      </w:r>
      <w:r>
        <w:rPr>
          <w:sz w:val="27"/>
        </w:rPr>
        <w:t>personally</w:t>
      </w:r>
      <w:r>
        <w:rPr>
          <w:spacing w:val="-2"/>
          <w:sz w:val="27"/>
        </w:rPr>
        <w:t xml:space="preserve"> involved</w:t>
      </w:r>
    </w:p>
    <w:p w14:paraId="75ABC73E">
      <w:pPr>
        <w:spacing w:before="13"/>
        <w:ind w:left="710" w:right="0" w:firstLine="0"/>
        <w:jc w:val="left"/>
        <w:rPr>
          <w:sz w:val="27"/>
        </w:rPr>
      </w:pPr>
      <w:r>
        <w:rPr>
          <w:sz w:val="27"/>
        </w:rPr>
        <w:t>C</w:t>
      </w:r>
      <w:r>
        <w:rPr>
          <w:spacing w:val="-2"/>
          <w:sz w:val="27"/>
        </w:rPr>
        <w:t xml:space="preserve"> </w:t>
      </w:r>
      <w:r>
        <w:rPr>
          <w:sz w:val="27"/>
        </w:rPr>
        <w:t>better</w:t>
      </w:r>
      <w:r>
        <w:rPr>
          <w:spacing w:val="-1"/>
          <w:sz w:val="27"/>
        </w:rPr>
        <w:t xml:space="preserve"> </w:t>
      </w:r>
      <w:r>
        <w:rPr>
          <w:spacing w:val="-2"/>
          <w:sz w:val="27"/>
        </w:rPr>
        <w:t>prepared</w:t>
      </w:r>
    </w:p>
    <w:p w14:paraId="46CC414E">
      <w:pPr>
        <w:pStyle w:val="6"/>
        <w:spacing w:before="14"/>
        <w:ind w:left="710"/>
      </w:pPr>
      <w:r>
        <w:t>D</w:t>
      </w:r>
      <w:r>
        <w:rPr>
          <w:spacing w:val="-1"/>
        </w:rPr>
        <w:t xml:space="preserve"> </w:t>
      </w:r>
      <w:r>
        <w:t xml:space="preserve">less </w:t>
      </w:r>
      <w:r>
        <w:rPr>
          <w:spacing w:val="-2"/>
        </w:rPr>
        <w:t>confused</w:t>
      </w:r>
    </w:p>
    <w:p w14:paraId="425B2DF0">
      <w:pPr>
        <w:pStyle w:val="8"/>
        <w:numPr>
          <w:ilvl w:val="0"/>
          <w:numId w:val="2"/>
        </w:numPr>
        <w:tabs>
          <w:tab w:val="left" w:pos="548"/>
        </w:tabs>
        <w:spacing w:before="316" w:after="0" w:line="321" w:lineRule="exact"/>
        <w:ind w:left="548" w:right="0" w:hanging="410"/>
        <w:jc w:val="left"/>
        <w:rPr>
          <w:sz w:val="28"/>
        </w:rPr>
      </w:pPr>
      <w:r>
        <w:rPr>
          <w:sz w:val="28"/>
        </w:rPr>
        <w:t>The</w:t>
      </w:r>
      <w:r>
        <w:rPr>
          <w:spacing w:val="-6"/>
          <w:sz w:val="28"/>
        </w:rPr>
        <w:t xml:space="preserve"> </w:t>
      </w:r>
      <w:r>
        <w:rPr>
          <w:sz w:val="28"/>
        </w:rPr>
        <w:t>underlined</w:t>
      </w:r>
      <w:r>
        <w:rPr>
          <w:spacing w:val="-2"/>
          <w:sz w:val="28"/>
        </w:rPr>
        <w:t xml:space="preserve"> </w:t>
      </w:r>
      <w:r>
        <w:rPr>
          <w:sz w:val="28"/>
        </w:rPr>
        <w:t>word</w:t>
      </w:r>
      <w:r>
        <w:rPr>
          <w:spacing w:val="-2"/>
          <w:sz w:val="28"/>
        </w:rPr>
        <w:t xml:space="preserve"> </w:t>
      </w:r>
      <w:r>
        <w:rPr>
          <w:sz w:val="28"/>
        </w:rPr>
        <w:t>'this'</w:t>
      </w:r>
      <w:r>
        <w:rPr>
          <w:spacing w:val="-7"/>
          <w:sz w:val="28"/>
        </w:rPr>
        <w:t xml:space="preserve"> </w:t>
      </w:r>
      <w:r>
        <w:rPr>
          <w:sz w:val="28"/>
        </w:rPr>
        <w:t>in</w:t>
      </w:r>
      <w:r>
        <w:rPr>
          <w:spacing w:val="-6"/>
          <w:sz w:val="28"/>
        </w:rPr>
        <w:t xml:space="preserve"> </w:t>
      </w:r>
      <w:r>
        <w:rPr>
          <w:sz w:val="28"/>
        </w:rPr>
        <w:t>the</w:t>
      </w:r>
      <w:r>
        <w:rPr>
          <w:spacing w:val="-3"/>
          <w:sz w:val="28"/>
        </w:rPr>
        <w:t xml:space="preserve"> </w:t>
      </w:r>
      <w:r>
        <w:rPr>
          <w:sz w:val="28"/>
        </w:rPr>
        <w:t>text</w:t>
      </w:r>
      <w:r>
        <w:rPr>
          <w:spacing w:val="-2"/>
          <w:sz w:val="28"/>
        </w:rPr>
        <w:t xml:space="preserve"> </w:t>
      </w:r>
      <w:r>
        <w:rPr>
          <w:sz w:val="28"/>
        </w:rPr>
        <w:t>refers</w:t>
      </w:r>
      <w:r>
        <w:rPr>
          <w:spacing w:val="-4"/>
          <w:sz w:val="28"/>
        </w:rPr>
        <w:t xml:space="preserve"> </w:t>
      </w:r>
      <w:r>
        <w:rPr>
          <w:spacing w:val="-5"/>
          <w:sz w:val="28"/>
        </w:rPr>
        <w:t>to</w:t>
      </w:r>
    </w:p>
    <w:p w14:paraId="7551A2C0">
      <w:pPr>
        <w:pStyle w:val="6"/>
        <w:spacing w:line="319" w:lineRule="exact"/>
        <w:ind w:left="710"/>
      </w:pPr>
      <w:r>
        <w:t>A</w:t>
      </w:r>
      <w:r>
        <w:rPr>
          <w:spacing w:val="-3"/>
        </w:rPr>
        <w:t xml:space="preserve"> </w:t>
      </w:r>
      <w:r>
        <w:t>the</w:t>
      </w:r>
      <w:r>
        <w:rPr>
          <w:spacing w:val="-4"/>
        </w:rPr>
        <w:t xml:space="preserve"> </w:t>
      </w:r>
      <w:r>
        <w:t xml:space="preserve">driver's </w:t>
      </w:r>
      <w:r>
        <w:rPr>
          <w:spacing w:val="-2"/>
        </w:rPr>
        <w:t>silence.</w:t>
      </w:r>
    </w:p>
    <w:p w14:paraId="6AFC4FCC">
      <w:pPr>
        <w:pStyle w:val="6"/>
        <w:spacing w:line="321" w:lineRule="exact"/>
        <w:ind w:left="710"/>
      </w:pPr>
      <w:r>
        <w:t>B</w:t>
      </w:r>
      <w:r>
        <w:rPr>
          <w:spacing w:val="-5"/>
        </w:rPr>
        <w:t xml:space="preserve"> </w:t>
      </w:r>
      <w:r>
        <w:t>banging</w:t>
      </w:r>
      <w:r>
        <w:rPr>
          <w:spacing w:val="-4"/>
        </w:rPr>
        <w:t xml:space="preserve"> </w:t>
      </w:r>
      <w:r>
        <w:t>on</w:t>
      </w:r>
      <w:r>
        <w:rPr>
          <w:spacing w:val="-5"/>
        </w:rPr>
        <w:t xml:space="preserve"> </w:t>
      </w:r>
      <w:r>
        <w:t>the</w:t>
      </w:r>
      <w:r>
        <w:rPr>
          <w:spacing w:val="-2"/>
        </w:rPr>
        <w:t xml:space="preserve"> </w:t>
      </w:r>
      <w:r>
        <w:t>hood</w:t>
      </w:r>
      <w:r>
        <w:rPr>
          <w:spacing w:val="-2"/>
        </w:rPr>
        <w:t xml:space="preserve"> </w:t>
      </w:r>
      <w:r>
        <w:t>of</w:t>
      </w:r>
      <w:r>
        <w:rPr>
          <w:spacing w:val="-4"/>
        </w:rPr>
        <w:t xml:space="preserve"> </w:t>
      </w:r>
      <w:r>
        <w:t>the</w:t>
      </w:r>
      <w:r>
        <w:rPr>
          <w:spacing w:val="-2"/>
        </w:rPr>
        <w:t xml:space="preserve"> carriage.</w:t>
      </w:r>
    </w:p>
    <w:p w14:paraId="04AECCDD">
      <w:pPr>
        <w:pStyle w:val="6"/>
        <w:spacing w:before="3"/>
        <w:ind w:left="710"/>
      </w:pPr>
      <w:r>
        <w:t>C</w:t>
      </w:r>
      <w:r>
        <w:rPr>
          <w:spacing w:val="-6"/>
        </w:rPr>
        <w:t xml:space="preserve"> </w:t>
      </w:r>
      <w:r>
        <w:t>being</w:t>
      </w:r>
      <w:r>
        <w:rPr>
          <w:spacing w:val="-2"/>
        </w:rPr>
        <w:t xml:space="preserve"> </w:t>
      </w:r>
      <w:r>
        <w:t>asked</w:t>
      </w:r>
      <w:r>
        <w:rPr>
          <w:spacing w:val="-2"/>
        </w:rPr>
        <w:t xml:space="preserve"> </w:t>
      </w:r>
      <w:r>
        <w:t>to</w:t>
      </w:r>
      <w:r>
        <w:rPr>
          <w:spacing w:val="-2"/>
        </w:rPr>
        <w:t xml:space="preserve"> </w:t>
      </w:r>
      <w:r>
        <w:t>follow</w:t>
      </w:r>
      <w:r>
        <w:rPr>
          <w:spacing w:val="-4"/>
        </w:rPr>
        <w:t xml:space="preserve"> </w:t>
      </w:r>
      <w:r>
        <w:rPr>
          <w:spacing w:val="-2"/>
        </w:rPr>
        <w:t>someone.</w:t>
      </w:r>
    </w:p>
    <w:p w14:paraId="08BE8AC5">
      <w:pPr>
        <w:pStyle w:val="6"/>
        <w:spacing w:before="7"/>
        <w:ind w:left="710"/>
      </w:pPr>
      <w:r>
        <w:t>D</w:t>
      </w:r>
      <w:r>
        <w:rPr>
          <w:spacing w:val="-4"/>
        </w:rPr>
        <w:t xml:space="preserve"> </w:t>
      </w:r>
      <w:r>
        <w:t>paying</w:t>
      </w:r>
      <w:r>
        <w:rPr>
          <w:spacing w:val="-6"/>
        </w:rPr>
        <w:t xml:space="preserve"> </w:t>
      </w:r>
      <w:r>
        <w:t>drivers</w:t>
      </w:r>
      <w:r>
        <w:rPr>
          <w:spacing w:val="-2"/>
        </w:rPr>
        <w:t xml:space="preserve"> </w:t>
      </w:r>
      <w:r>
        <w:t>well</w:t>
      </w:r>
      <w:r>
        <w:rPr>
          <w:spacing w:val="-4"/>
        </w:rPr>
        <w:t xml:space="preserve"> </w:t>
      </w:r>
      <w:r>
        <w:t>for</w:t>
      </w:r>
      <w:r>
        <w:rPr>
          <w:spacing w:val="-3"/>
        </w:rPr>
        <w:t xml:space="preserve"> </w:t>
      </w:r>
      <w:r>
        <w:t>their</w:t>
      </w:r>
      <w:r>
        <w:rPr>
          <w:spacing w:val="-2"/>
        </w:rPr>
        <w:t xml:space="preserve"> </w:t>
      </w:r>
      <w:r>
        <w:rPr>
          <w:spacing w:val="-4"/>
        </w:rPr>
        <w:t>time.</w:t>
      </w:r>
    </w:p>
    <w:p w14:paraId="77C5F11C">
      <w:pPr>
        <w:pStyle w:val="6"/>
        <w:spacing w:after="0"/>
        <w:sectPr>
          <w:headerReference r:id="rId9" w:type="default"/>
          <w:footerReference r:id="rId10" w:type="default"/>
          <w:pgSz w:w="11930" w:h="16850"/>
          <w:pgMar w:top="1260" w:right="992" w:bottom="1060" w:left="992" w:header="672" w:footer="871" w:gutter="0"/>
          <w:cols w:space="720" w:num="1"/>
        </w:sectPr>
      </w:pPr>
    </w:p>
    <w:p w14:paraId="3F72E1DA">
      <w:pPr>
        <w:pStyle w:val="8"/>
        <w:numPr>
          <w:ilvl w:val="0"/>
          <w:numId w:val="2"/>
        </w:numPr>
        <w:tabs>
          <w:tab w:val="left" w:pos="558"/>
          <w:tab w:val="left" w:pos="710"/>
        </w:tabs>
        <w:spacing w:before="107" w:after="0" w:line="237" w:lineRule="auto"/>
        <w:ind w:left="710" w:right="3061" w:hanging="572"/>
        <w:jc w:val="left"/>
        <w:rPr>
          <w:sz w:val="28"/>
        </w:rPr>
      </w:pPr>
      <w:r>
        <w:rPr>
          <w:sz w:val="28"/>
        </w:rPr>
        <w:t>When Roger left his office at about five o'clock, Miss Temple</w:t>
      </w:r>
      <w:r>
        <w:rPr>
          <w:spacing w:val="-3"/>
          <w:sz w:val="28"/>
        </w:rPr>
        <w:t xml:space="preserve"> </w:t>
      </w:r>
      <w:r>
        <w:rPr>
          <w:sz w:val="28"/>
        </w:rPr>
        <w:t>A</w:t>
      </w:r>
      <w:r>
        <w:rPr>
          <w:spacing w:val="-5"/>
          <w:sz w:val="28"/>
        </w:rPr>
        <w:t xml:space="preserve"> </w:t>
      </w:r>
      <w:r>
        <w:rPr>
          <w:sz w:val="28"/>
        </w:rPr>
        <w:t>watched</w:t>
      </w:r>
      <w:r>
        <w:rPr>
          <w:spacing w:val="-5"/>
          <w:sz w:val="28"/>
        </w:rPr>
        <w:t xml:space="preserve"> </w:t>
      </w:r>
      <w:r>
        <w:rPr>
          <w:sz w:val="28"/>
        </w:rPr>
        <w:t>him</w:t>
      </w:r>
      <w:r>
        <w:rPr>
          <w:spacing w:val="-6"/>
          <w:sz w:val="28"/>
        </w:rPr>
        <w:t xml:space="preserve"> </w:t>
      </w:r>
      <w:r>
        <w:rPr>
          <w:sz w:val="28"/>
        </w:rPr>
        <w:t>through</w:t>
      </w:r>
      <w:r>
        <w:rPr>
          <w:spacing w:val="-6"/>
          <w:sz w:val="28"/>
        </w:rPr>
        <w:t xml:space="preserve"> </w:t>
      </w:r>
      <w:r>
        <w:rPr>
          <w:sz w:val="28"/>
        </w:rPr>
        <w:t>her</w:t>
      </w:r>
      <w:r>
        <w:rPr>
          <w:spacing w:val="-3"/>
          <w:sz w:val="28"/>
        </w:rPr>
        <w:t xml:space="preserve"> </w:t>
      </w:r>
      <w:r>
        <w:rPr>
          <w:sz w:val="28"/>
        </w:rPr>
        <w:t>new</w:t>
      </w:r>
      <w:r>
        <w:rPr>
          <w:spacing w:val="-4"/>
          <w:sz w:val="28"/>
        </w:rPr>
        <w:t xml:space="preserve"> </w:t>
      </w:r>
      <w:r>
        <w:rPr>
          <w:sz w:val="28"/>
        </w:rPr>
        <w:t>opera</w:t>
      </w:r>
      <w:r>
        <w:rPr>
          <w:spacing w:val="-6"/>
          <w:sz w:val="28"/>
        </w:rPr>
        <w:t xml:space="preserve"> </w:t>
      </w:r>
      <w:r>
        <w:rPr>
          <w:sz w:val="28"/>
        </w:rPr>
        <w:t>glasses.</w:t>
      </w:r>
    </w:p>
    <w:p w14:paraId="504D1828">
      <w:pPr>
        <w:spacing w:before="3"/>
        <w:ind w:left="710" w:right="0" w:firstLine="0"/>
        <w:jc w:val="left"/>
        <w:rPr>
          <w:sz w:val="27"/>
        </w:rPr>
      </w:pPr>
      <w:r>
        <w:rPr>
          <w:sz w:val="27"/>
        </w:rPr>
        <w:t>B</w:t>
      </w:r>
      <w:r>
        <w:rPr>
          <w:spacing w:val="-3"/>
          <w:sz w:val="27"/>
        </w:rPr>
        <w:t xml:space="preserve"> </w:t>
      </w:r>
      <w:r>
        <w:rPr>
          <w:sz w:val="27"/>
        </w:rPr>
        <w:t>saw</w:t>
      </w:r>
      <w:r>
        <w:rPr>
          <w:spacing w:val="-1"/>
          <w:sz w:val="27"/>
        </w:rPr>
        <w:t xml:space="preserve"> </w:t>
      </w:r>
      <w:r>
        <w:rPr>
          <w:sz w:val="27"/>
        </w:rPr>
        <w:t>him</w:t>
      </w:r>
      <w:r>
        <w:rPr>
          <w:spacing w:val="-4"/>
          <w:sz w:val="27"/>
        </w:rPr>
        <w:t xml:space="preserve"> </w:t>
      </w:r>
      <w:r>
        <w:rPr>
          <w:sz w:val="27"/>
        </w:rPr>
        <w:t>just</w:t>
      </w:r>
      <w:r>
        <w:rPr>
          <w:spacing w:val="-6"/>
          <w:sz w:val="27"/>
        </w:rPr>
        <w:t xml:space="preserve"> </w:t>
      </w:r>
      <w:r>
        <w:rPr>
          <w:sz w:val="27"/>
        </w:rPr>
        <w:t>before</w:t>
      </w:r>
      <w:r>
        <w:rPr>
          <w:spacing w:val="-3"/>
          <w:sz w:val="27"/>
        </w:rPr>
        <w:t xml:space="preserve"> </w:t>
      </w:r>
      <w:r>
        <w:rPr>
          <w:sz w:val="27"/>
        </w:rPr>
        <w:t>he</w:t>
      </w:r>
      <w:r>
        <w:rPr>
          <w:spacing w:val="-2"/>
          <w:sz w:val="27"/>
        </w:rPr>
        <w:t xml:space="preserve"> </w:t>
      </w:r>
      <w:r>
        <w:rPr>
          <w:sz w:val="27"/>
        </w:rPr>
        <w:t>got</w:t>
      </w:r>
      <w:r>
        <w:rPr>
          <w:spacing w:val="-3"/>
          <w:sz w:val="27"/>
        </w:rPr>
        <w:t xml:space="preserve"> </w:t>
      </w:r>
      <w:r>
        <w:rPr>
          <w:sz w:val="27"/>
        </w:rPr>
        <w:t>into</w:t>
      </w:r>
      <w:r>
        <w:rPr>
          <w:spacing w:val="-1"/>
          <w:sz w:val="27"/>
        </w:rPr>
        <w:t xml:space="preserve"> </w:t>
      </w:r>
      <w:r>
        <w:rPr>
          <w:sz w:val="27"/>
        </w:rPr>
        <w:t>a</w:t>
      </w:r>
      <w:r>
        <w:rPr>
          <w:spacing w:val="-2"/>
          <w:sz w:val="27"/>
        </w:rPr>
        <w:t xml:space="preserve"> carriage.</w:t>
      </w:r>
    </w:p>
    <w:p w14:paraId="4597D31B">
      <w:pPr>
        <w:spacing w:before="13"/>
        <w:ind w:left="710" w:right="0" w:firstLine="0"/>
        <w:jc w:val="left"/>
        <w:rPr>
          <w:sz w:val="27"/>
        </w:rPr>
      </w:pPr>
      <w:r>
        <w:rPr>
          <w:sz w:val="27"/>
        </w:rPr>
        <w:t>C</w:t>
      </w:r>
      <w:r>
        <w:rPr>
          <w:spacing w:val="-4"/>
          <w:sz w:val="27"/>
        </w:rPr>
        <w:t xml:space="preserve"> </w:t>
      </w:r>
      <w:r>
        <w:rPr>
          <w:sz w:val="27"/>
        </w:rPr>
        <w:t>had</w:t>
      </w:r>
      <w:r>
        <w:rPr>
          <w:spacing w:val="-2"/>
          <w:sz w:val="27"/>
        </w:rPr>
        <w:t xml:space="preserve"> </w:t>
      </w:r>
      <w:r>
        <w:rPr>
          <w:sz w:val="27"/>
        </w:rPr>
        <w:t>a</w:t>
      </w:r>
      <w:r>
        <w:rPr>
          <w:spacing w:val="-4"/>
          <w:sz w:val="27"/>
        </w:rPr>
        <w:t xml:space="preserve"> </w:t>
      </w:r>
      <w:r>
        <w:rPr>
          <w:sz w:val="27"/>
        </w:rPr>
        <w:t>sudden</w:t>
      </w:r>
      <w:r>
        <w:rPr>
          <w:spacing w:val="-2"/>
          <w:sz w:val="27"/>
        </w:rPr>
        <w:t xml:space="preserve"> </w:t>
      </w:r>
      <w:r>
        <w:rPr>
          <w:sz w:val="27"/>
        </w:rPr>
        <w:t>feeling</w:t>
      </w:r>
      <w:r>
        <w:rPr>
          <w:spacing w:val="-2"/>
          <w:sz w:val="27"/>
        </w:rPr>
        <w:t xml:space="preserve"> </w:t>
      </w:r>
      <w:r>
        <w:rPr>
          <w:sz w:val="27"/>
        </w:rPr>
        <w:t>of</w:t>
      </w:r>
      <w:r>
        <w:rPr>
          <w:spacing w:val="-6"/>
          <w:sz w:val="27"/>
        </w:rPr>
        <w:t xml:space="preserve"> </w:t>
      </w:r>
      <w:r>
        <w:rPr>
          <w:spacing w:val="-2"/>
          <w:sz w:val="27"/>
        </w:rPr>
        <w:t>breathlessness.</w:t>
      </w:r>
    </w:p>
    <w:p w14:paraId="39F0B510">
      <w:pPr>
        <w:pStyle w:val="6"/>
        <w:spacing w:before="14"/>
        <w:ind w:left="710"/>
      </w:pPr>
      <w:r>
        <w:t>D</w:t>
      </w:r>
      <w:r>
        <w:rPr>
          <w:spacing w:val="-5"/>
        </w:rPr>
        <w:t xml:space="preserve"> </w:t>
      </w:r>
      <w:r>
        <w:t>pretended</w:t>
      </w:r>
      <w:r>
        <w:rPr>
          <w:spacing w:val="-3"/>
        </w:rPr>
        <w:t xml:space="preserve"> </w:t>
      </w:r>
      <w:r>
        <w:t>to</w:t>
      </w:r>
      <w:r>
        <w:rPr>
          <w:spacing w:val="-2"/>
        </w:rPr>
        <w:t xml:space="preserve"> </w:t>
      </w:r>
      <w:r>
        <w:t>be</w:t>
      </w:r>
      <w:r>
        <w:rPr>
          <w:spacing w:val="-7"/>
        </w:rPr>
        <w:t xml:space="preserve"> </w:t>
      </w:r>
      <w:r>
        <w:t>looking</w:t>
      </w:r>
      <w:r>
        <w:rPr>
          <w:spacing w:val="-2"/>
        </w:rPr>
        <w:t xml:space="preserve"> </w:t>
      </w:r>
      <w:r>
        <w:t>into</w:t>
      </w:r>
      <w:r>
        <w:rPr>
          <w:spacing w:val="-3"/>
        </w:rPr>
        <w:t xml:space="preserve"> </w:t>
      </w:r>
      <w:r>
        <w:t>an</w:t>
      </w:r>
      <w:r>
        <w:rPr>
          <w:spacing w:val="-3"/>
        </w:rPr>
        <w:t xml:space="preserve"> </w:t>
      </w:r>
      <w:r>
        <w:t>open</w:t>
      </w:r>
      <w:r>
        <w:rPr>
          <w:spacing w:val="2"/>
        </w:rPr>
        <w:t xml:space="preserve"> </w:t>
      </w:r>
      <w:r>
        <w:rPr>
          <w:spacing w:val="-2"/>
        </w:rPr>
        <w:t>window.</w:t>
      </w:r>
    </w:p>
    <w:p w14:paraId="0E8FACF2">
      <w:pPr>
        <w:pStyle w:val="8"/>
        <w:numPr>
          <w:ilvl w:val="0"/>
          <w:numId w:val="2"/>
        </w:numPr>
        <w:tabs>
          <w:tab w:val="left" w:pos="548"/>
        </w:tabs>
        <w:spacing w:before="317" w:after="0" w:line="321" w:lineRule="exact"/>
        <w:ind w:left="548" w:right="0" w:hanging="410"/>
        <w:jc w:val="left"/>
        <w:rPr>
          <w:sz w:val="28"/>
        </w:rPr>
      </w:pPr>
      <w:r>
        <w:rPr>
          <w:sz w:val="28"/>
        </w:rPr>
        <w:t>Miss</w:t>
      </w:r>
      <w:r>
        <w:rPr>
          <w:spacing w:val="-6"/>
          <w:sz w:val="28"/>
        </w:rPr>
        <w:t xml:space="preserve"> </w:t>
      </w:r>
      <w:r>
        <w:rPr>
          <w:sz w:val="28"/>
        </w:rPr>
        <w:t>Temple's</w:t>
      </w:r>
      <w:r>
        <w:rPr>
          <w:spacing w:val="-5"/>
          <w:sz w:val="28"/>
        </w:rPr>
        <w:t xml:space="preserve"> </w:t>
      </w:r>
      <w:r>
        <w:rPr>
          <w:sz w:val="28"/>
        </w:rPr>
        <w:t>excitement</w:t>
      </w:r>
      <w:r>
        <w:rPr>
          <w:spacing w:val="-5"/>
          <w:sz w:val="28"/>
        </w:rPr>
        <w:t xml:space="preserve"> </w:t>
      </w:r>
      <w:r>
        <w:rPr>
          <w:sz w:val="28"/>
        </w:rPr>
        <w:t>at</w:t>
      </w:r>
      <w:r>
        <w:rPr>
          <w:spacing w:val="-6"/>
          <w:sz w:val="28"/>
        </w:rPr>
        <w:t xml:space="preserve"> </w:t>
      </w:r>
      <w:r>
        <w:rPr>
          <w:sz w:val="28"/>
        </w:rPr>
        <w:t>following</w:t>
      </w:r>
      <w:r>
        <w:rPr>
          <w:spacing w:val="-5"/>
          <w:sz w:val="28"/>
        </w:rPr>
        <w:t xml:space="preserve"> </w:t>
      </w:r>
      <w:r>
        <w:rPr>
          <w:spacing w:val="-2"/>
          <w:sz w:val="28"/>
        </w:rPr>
        <w:t>Roger</w:t>
      </w:r>
    </w:p>
    <w:p w14:paraId="68C1B533">
      <w:pPr>
        <w:pStyle w:val="6"/>
        <w:spacing w:line="321" w:lineRule="exact"/>
        <w:ind w:left="710"/>
      </w:pPr>
      <w:r>
        <w:t>A</w:t>
      </w:r>
      <w:r>
        <w:rPr>
          <w:spacing w:val="-6"/>
        </w:rPr>
        <w:t xml:space="preserve"> </w:t>
      </w:r>
      <w:r>
        <w:t>increased</w:t>
      </w:r>
      <w:r>
        <w:rPr>
          <w:spacing w:val="-1"/>
        </w:rPr>
        <w:t xml:space="preserve"> </w:t>
      </w:r>
      <w:r>
        <w:t>each</w:t>
      </w:r>
      <w:r>
        <w:rPr>
          <w:spacing w:val="-4"/>
        </w:rPr>
        <w:t xml:space="preserve"> </w:t>
      </w:r>
      <w:r>
        <w:t>time</w:t>
      </w:r>
      <w:r>
        <w:rPr>
          <w:spacing w:val="-2"/>
        </w:rPr>
        <w:t xml:space="preserve"> </w:t>
      </w:r>
      <w:r>
        <w:t>she</w:t>
      </w:r>
      <w:r>
        <w:rPr>
          <w:spacing w:val="-3"/>
        </w:rPr>
        <w:t xml:space="preserve"> </w:t>
      </w:r>
      <w:r>
        <w:t>caught</w:t>
      </w:r>
      <w:r>
        <w:rPr>
          <w:spacing w:val="-5"/>
        </w:rPr>
        <w:t xml:space="preserve"> </w:t>
      </w:r>
      <w:r>
        <w:t>sight</w:t>
      </w:r>
      <w:r>
        <w:rPr>
          <w:spacing w:val="-5"/>
        </w:rPr>
        <w:t xml:space="preserve"> </w:t>
      </w:r>
      <w:r>
        <w:t>of</w:t>
      </w:r>
      <w:r>
        <w:rPr>
          <w:spacing w:val="-4"/>
        </w:rPr>
        <w:t xml:space="preserve"> him.</w:t>
      </w:r>
    </w:p>
    <w:p w14:paraId="54AFA2C1">
      <w:pPr>
        <w:pStyle w:val="6"/>
        <w:spacing w:before="2"/>
        <w:ind w:left="710"/>
      </w:pPr>
      <w:r>
        <w:t>B</w:t>
      </w:r>
      <w:r>
        <w:rPr>
          <w:spacing w:val="-3"/>
        </w:rPr>
        <w:t xml:space="preserve"> </w:t>
      </w:r>
      <w:r>
        <w:t>turned</w:t>
      </w:r>
      <w:r>
        <w:rPr>
          <w:spacing w:val="-1"/>
        </w:rPr>
        <w:t xml:space="preserve"> </w:t>
      </w:r>
      <w:r>
        <w:t>into</w:t>
      </w:r>
      <w:r>
        <w:rPr>
          <w:spacing w:val="-6"/>
        </w:rPr>
        <w:t xml:space="preserve"> </w:t>
      </w:r>
      <w:r>
        <w:t>boredom</w:t>
      </w:r>
      <w:r>
        <w:rPr>
          <w:spacing w:val="-5"/>
        </w:rPr>
        <w:t xml:space="preserve"> </w:t>
      </w:r>
      <w:r>
        <w:t>after</w:t>
      </w:r>
      <w:r>
        <w:rPr>
          <w:spacing w:val="-2"/>
        </w:rPr>
        <w:t xml:space="preserve"> </w:t>
      </w:r>
      <w:r>
        <w:t>a</w:t>
      </w:r>
      <w:r>
        <w:rPr>
          <w:spacing w:val="-3"/>
        </w:rPr>
        <w:t xml:space="preserve"> </w:t>
      </w:r>
      <w:r>
        <w:rPr>
          <w:spacing w:val="-2"/>
        </w:rPr>
        <w:t>while.</w:t>
      </w:r>
    </w:p>
    <w:p w14:paraId="08D32F45">
      <w:pPr>
        <w:pStyle w:val="6"/>
        <w:spacing w:before="4"/>
        <w:ind w:left="710"/>
      </w:pPr>
      <w:r>
        <w:t>C</w:t>
      </w:r>
      <w:r>
        <w:rPr>
          <w:spacing w:val="-6"/>
        </w:rPr>
        <w:t xml:space="preserve"> </w:t>
      </w:r>
      <w:r>
        <w:t>ended</w:t>
      </w:r>
      <w:r>
        <w:rPr>
          <w:spacing w:val="-4"/>
        </w:rPr>
        <w:t xml:space="preserve"> </w:t>
      </w:r>
      <w:r>
        <w:t>when</w:t>
      </w:r>
      <w:r>
        <w:rPr>
          <w:spacing w:val="-4"/>
        </w:rPr>
        <w:t xml:space="preserve"> </w:t>
      </w:r>
      <w:r>
        <w:t>her</w:t>
      </w:r>
      <w:r>
        <w:rPr>
          <w:spacing w:val="-5"/>
        </w:rPr>
        <w:t xml:space="preserve"> </w:t>
      </w:r>
      <w:r>
        <w:t>carriage</w:t>
      </w:r>
      <w:r>
        <w:rPr>
          <w:spacing w:val="-5"/>
        </w:rPr>
        <w:t xml:space="preserve"> </w:t>
      </w:r>
      <w:r>
        <w:t>started</w:t>
      </w:r>
      <w:r>
        <w:rPr>
          <w:spacing w:val="-4"/>
        </w:rPr>
        <w:t xml:space="preserve"> </w:t>
      </w:r>
      <w:r>
        <w:t>following</w:t>
      </w:r>
      <w:r>
        <w:rPr>
          <w:spacing w:val="-4"/>
        </w:rPr>
        <w:t xml:space="preserve"> him.</w:t>
      </w:r>
    </w:p>
    <w:p w14:paraId="29C37DAC">
      <w:pPr>
        <w:pStyle w:val="6"/>
        <w:ind w:left="710"/>
      </w:pPr>
      <w:r>
        <w:t>D</w:t>
      </w:r>
      <w:r>
        <w:rPr>
          <w:spacing w:val="-5"/>
        </w:rPr>
        <w:t xml:space="preserve"> </w:t>
      </w:r>
      <w:r>
        <w:t>disappeared</w:t>
      </w:r>
      <w:r>
        <w:rPr>
          <w:spacing w:val="-2"/>
        </w:rPr>
        <w:t xml:space="preserve"> </w:t>
      </w:r>
      <w:r>
        <w:t>when</w:t>
      </w:r>
      <w:r>
        <w:rPr>
          <w:spacing w:val="-3"/>
        </w:rPr>
        <w:t xml:space="preserve"> </w:t>
      </w:r>
      <w:r>
        <w:t>she</w:t>
      </w:r>
      <w:r>
        <w:rPr>
          <w:spacing w:val="-3"/>
        </w:rPr>
        <w:t xml:space="preserve"> </w:t>
      </w:r>
      <w:r>
        <w:t>realised</w:t>
      </w:r>
      <w:r>
        <w:rPr>
          <w:spacing w:val="-3"/>
        </w:rPr>
        <w:t xml:space="preserve"> </w:t>
      </w:r>
      <w:r>
        <w:t>where</w:t>
      </w:r>
      <w:r>
        <w:rPr>
          <w:spacing w:val="-6"/>
        </w:rPr>
        <w:t xml:space="preserve"> </w:t>
      </w:r>
      <w:r>
        <w:t>he</w:t>
      </w:r>
      <w:r>
        <w:rPr>
          <w:spacing w:val="-6"/>
        </w:rPr>
        <w:t xml:space="preserve"> </w:t>
      </w:r>
      <w:r>
        <w:t>was</w:t>
      </w:r>
      <w:r>
        <w:rPr>
          <w:spacing w:val="-2"/>
        </w:rPr>
        <w:t xml:space="preserve"> going.</w:t>
      </w:r>
    </w:p>
    <w:p w14:paraId="38F5D206">
      <w:pPr>
        <w:pStyle w:val="6"/>
        <w:rPr>
          <w:sz w:val="20"/>
        </w:rPr>
      </w:pPr>
    </w:p>
    <w:p w14:paraId="0CCB2855">
      <w:pPr>
        <w:pStyle w:val="6"/>
        <w:rPr>
          <w:sz w:val="20"/>
        </w:rPr>
      </w:pPr>
    </w:p>
    <w:p w14:paraId="1A3B5D15">
      <w:pPr>
        <w:pStyle w:val="6"/>
        <w:rPr>
          <w:sz w:val="20"/>
        </w:rPr>
      </w:pPr>
    </w:p>
    <w:p w14:paraId="683C2570">
      <w:pPr>
        <w:pStyle w:val="6"/>
        <w:rPr>
          <w:sz w:val="20"/>
        </w:rPr>
      </w:pPr>
    </w:p>
    <w:p w14:paraId="68FAB08D">
      <w:pPr>
        <w:pStyle w:val="6"/>
        <w:spacing w:before="161"/>
        <w:rPr>
          <w:sz w:val="20"/>
        </w:rPr>
      </w:pPr>
      <w:r>
        <w:rPr>
          <w:sz w:val="20"/>
        </w:rPr>
        <mc:AlternateContent>
          <mc:Choice Requires="wps">
            <w:drawing>
              <wp:anchor distT="0" distB="0" distL="0" distR="0" simplePos="0" relativeHeight="251674624" behindDoc="1" locked="0" layoutInCell="1" allowOverlap="1">
                <wp:simplePos x="0" y="0"/>
                <wp:positionH relativeFrom="page">
                  <wp:posOffset>644525</wp:posOffset>
                </wp:positionH>
                <wp:positionV relativeFrom="paragraph">
                  <wp:posOffset>266065</wp:posOffset>
                </wp:positionV>
                <wp:extent cx="6266815" cy="234950"/>
                <wp:effectExtent l="0" t="0" r="0" b="0"/>
                <wp:wrapTopAndBottom/>
                <wp:docPr id="17" name="Textbox 17"/>
                <wp:cNvGraphicFramePr/>
                <a:graphic xmlns:a="http://schemas.openxmlformats.org/drawingml/2006/main">
                  <a:graphicData uri="http://schemas.microsoft.com/office/word/2010/wordprocessingShape">
                    <wps:wsp>
                      <wps:cNvSpPr txBox="1"/>
                      <wps:spPr>
                        <a:xfrm>
                          <a:off x="0" y="0"/>
                          <a:ext cx="6266815" cy="234950"/>
                        </a:xfrm>
                        <a:prstGeom prst="rect">
                          <a:avLst/>
                        </a:prstGeom>
                        <a:ln w="6350">
                          <a:solidFill>
                            <a:srgbClr val="000000"/>
                          </a:solidFill>
                          <a:prstDash val="solid"/>
                        </a:ln>
                      </wps:spPr>
                      <wps:txbx>
                        <w:txbxContent>
                          <w:p w14:paraId="2B538BF8">
                            <w:pPr>
                              <w:spacing w:before="0" w:line="316" w:lineRule="exact"/>
                              <w:ind w:left="0" w:right="0" w:firstLine="0"/>
                              <w:jc w:val="center"/>
                              <w:rPr>
                                <w:b/>
                                <w:i/>
                                <w:sz w:val="28"/>
                              </w:rPr>
                            </w:pPr>
                            <w:r>
                              <w:rPr>
                                <w:b/>
                                <w:i/>
                                <w:sz w:val="28"/>
                              </w:rPr>
                              <w:t>Transfer</w:t>
                            </w:r>
                            <w:r>
                              <w:rPr>
                                <w:b/>
                                <w:i/>
                                <w:spacing w:val="-3"/>
                                <w:sz w:val="28"/>
                              </w:rPr>
                              <w:t xml:space="preserve"> </w:t>
                            </w:r>
                            <w:r>
                              <w:rPr>
                                <w:b/>
                                <w:i/>
                                <w:sz w:val="28"/>
                              </w:rPr>
                              <w:t>your</w:t>
                            </w:r>
                            <w:r>
                              <w:rPr>
                                <w:b/>
                                <w:i/>
                                <w:spacing w:val="-7"/>
                                <w:sz w:val="28"/>
                              </w:rPr>
                              <w:t xml:space="preserve"> </w:t>
                            </w:r>
                            <w:r>
                              <w:rPr>
                                <w:b/>
                                <w:i/>
                                <w:sz w:val="28"/>
                              </w:rPr>
                              <w:t>answers</w:t>
                            </w:r>
                            <w:r>
                              <w:rPr>
                                <w:b/>
                                <w:i/>
                                <w:spacing w:val="-6"/>
                                <w:sz w:val="28"/>
                              </w:rPr>
                              <w:t xml:space="preserve"> </w:t>
                            </w:r>
                            <w:r>
                              <w:rPr>
                                <w:b/>
                                <w:i/>
                                <w:sz w:val="28"/>
                              </w:rPr>
                              <w:t>to</w:t>
                            </w:r>
                            <w:r>
                              <w:rPr>
                                <w:b/>
                                <w:i/>
                                <w:spacing w:val="-6"/>
                                <w:sz w:val="28"/>
                              </w:rPr>
                              <w:t xml:space="preserve"> </w:t>
                            </w:r>
                            <w:r>
                              <w:rPr>
                                <w:b/>
                                <w:i/>
                                <w:sz w:val="28"/>
                              </w:rPr>
                              <w:t>the</w:t>
                            </w:r>
                            <w:r>
                              <w:rPr>
                                <w:b/>
                                <w:i/>
                                <w:spacing w:val="-4"/>
                                <w:sz w:val="28"/>
                              </w:rPr>
                              <w:t xml:space="preserve"> </w:t>
                            </w:r>
                            <w:r>
                              <w:rPr>
                                <w:b/>
                                <w:i/>
                                <w:sz w:val="28"/>
                              </w:rPr>
                              <w:t>answer</w:t>
                            </w:r>
                            <w:r>
                              <w:rPr>
                                <w:b/>
                                <w:i/>
                                <w:spacing w:val="-5"/>
                                <w:sz w:val="28"/>
                              </w:rPr>
                              <w:t xml:space="preserve"> </w:t>
                            </w:r>
                            <w:r>
                              <w:rPr>
                                <w:b/>
                                <w:i/>
                                <w:spacing w:val="-2"/>
                                <w:sz w:val="28"/>
                              </w:rPr>
                              <w:t>sheet!</w:t>
                            </w:r>
                          </w:p>
                        </w:txbxContent>
                      </wps:txbx>
                      <wps:bodyPr wrap="square" lIns="0" tIns="0" rIns="0" bIns="0" rtlCol="0">
                        <a:noAutofit/>
                      </wps:bodyPr>
                    </wps:wsp>
                  </a:graphicData>
                </a:graphic>
              </wp:anchor>
            </w:drawing>
          </mc:Choice>
          <mc:Fallback>
            <w:pict>
              <v:shape id="Textbox 17" o:spid="_x0000_s1026" o:spt="202" type="#_x0000_t202" style="position:absolute;left:0pt;margin-left:50.75pt;margin-top:20.95pt;height:18.5pt;width:493.45pt;mso-position-horizontal-relative:page;mso-wrap-distance-bottom:0pt;mso-wrap-distance-top:0pt;z-index:-251641856;mso-width-relative:page;mso-height-relative:page;" filled="f" stroked="t" coordsize="21600,21600" o:gfxdata="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s0002wAA&#10;AAoBAAAPAAAAAAAAAAEAIAAAACIAAABkcnMvZG93bnJldi54bWxQSwECFAAUAAAACACHTuJAhS/Y&#10;9eIBAADZAwAADgAAAAAAAAABACAAAAAqAQAAZHJzL2Uyb0RvYy54bWxQSwUGAAAAAAYABgBZAQAA&#10;fgUAAAAA&#10;">
                <v:fill on="f" focussize="0,0"/>
                <v:stroke weight="0.5pt" color="#000000" joinstyle="round"/>
                <v:imagedata o:title=""/>
                <o:lock v:ext="edit" aspectratio="f"/>
                <v:textbox inset="0mm,0mm,0mm,0mm">
                  <w:txbxContent>
                    <w:p w14:paraId="2B538BF8">
                      <w:pPr>
                        <w:spacing w:before="0" w:line="316" w:lineRule="exact"/>
                        <w:ind w:left="0" w:right="0" w:firstLine="0"/>
                        <w:jc w:val="center"/>
                        <w:rPr>
                          <w:b/>
                          <w:i/>
                          <w:sz w:val="28"/>
                        </w:rPr>
                      </w:pPr>
                      <w:r>
                        <w:rPr>
                          <w:b/>
                          <w:i/>
                          <w:sz w:val="28"/>
                        </w:rPr>
                        <w:t>Transfer</w:t>
                      </w:r>
                      <w:r>
                        <w:rPr>
                          <w:b/>
                          <w:i/>
                          <w:spacing w:val="-3"/>
                          <w:sz w:val="28"/>
                        </w:rPr>
                        <w:t xml:space="preserve"> </w:t>
                      </w:r>
                      <w:r>
                        <w:rPr>
                          <w:b/>
                          <w:i/>
                          <w:sz w:val="28"/>
                        </w:rPr>
                        <w:t>your</w:t>
                      </w:r>
                      <w:r>
                        <w:rPr>
                          <w:b/>
                          <w:i/>
                          <w:spacing w:val="-7"/>
                          <w:sz w:val="28"/>
                        </w:rPr>
                        <w:t xml:space="preserve"> </w:t>
                      </w:r>
                      <w:r>
                        <w:rPr>
                          <w:b/>
                          <w:i/>
                          <w:sz w:val="28"/>
                        </w:rPr>
                        <w:t>answers</w:t>
                      </w:r>
                      <w:r>
                        <w:rPr>
                          <w:b/>
                          <w:i/>
                          <w:spacing w:val="-6"/>
                          <w:sz w:val="28"/>
                        </w:rPr>
                        <w:t xml:space="preserve"> </w:t>
                      </w:r>
                      <w:r>
                        <w:rPr>
                          <w:b/>
                          <w:i/>
                          <w:sz w:val="28"/>
                        </w:rPr>
                        <w:t>to</w:t>
                      </w:r>
                      <w:r>
                        <w:rPr>
                          <w:b/>
                          <w:i/>
                          <w:spacing w:val="-6"/>
                          <w:sz w:val="28"/>
                        </w:rPr>
                        <w:t xml:space="preserve"> </w:t>
                      </w:r>
                      <w:r>
                        <w:rPr>
                          <w:b/>
                          <w:i/>
                          <w:sz w:val="28"/>
                        </w:rPr>
                        <w:t>the</w:t>
                      </w:r>
                      <w:r>
                        <w:rPr>
                          <w:b/>
                          <w:i/>
                          <w:spacing w:val="-4"/>
                          <w:sz w:val="28"/>
                        </w:rPr>
                        <w:t xml:space="preserve"> </w:t>
                      </w:r>
                      <w:r>
                        <w:rPr>
                          <w:b/>
                          <w:i/>
                          <w:sz w:val="28"/>
                        </w:rPr>
                        <w:t>answer</w:t>
                      </w:r>
                      <w:r>
                        <w:rPr>
                          <w:b/>
                          <w:i/>
                          <w:spacing w:val="-5"/>
                          <w:sz w:val="28"/>
                        </w:rPr>
                        <w:t xml:space="preserve"> </w:t>
                      </w:r>
                      <w:r>
                        <w:rPr>
                          <w:b/>
                          <w:i/>
                          <w:spacing w:val="-2"/>
                          <w:sz w:val="28"/>
                        </w:rPr>
                        <w:t>sheet!</w:t>
                      </w:r>
                    </w:p>
                  </w:txbxContent>
                </v:textbox>
                <w10:wrap type="topAndBottom"/>
              </v:shape>
            </w:pict>
          </mc:Fallback>
        </mc:AlternateContent>
      </w:r>
    </w:p>
    <w:p w14:paraId="41A7879D">
      <w:pPr>
        <w:pStyle w:val="6"/>
        <w:spacing w:after="0"/>
        <w:rPr>
          <w:sz w:val="20"/>
        </w:rPr>
        <w:sectPr>
          <w:headerReference r:id="rId11" w:type="default"/>
          <w:footerReference r:id="rId12" w:type="default"/>
          <w:pgSz w:w="11930" w:h="16850"/>
          <w:pgMar w:top="1260" w:right="992" w:bottom="1060" w:left="992" w:header="672" w:footer="866" w:gutter="0"/>
          <w:cols w:space="720" w:num="1"/>
        </w:sectPr>
      </w:pPr>
    </w:p>
    <w:p w14:paraId="61190511">
      <w:pPr>
        <w:pStyle w:val="6"/>
      </w:pPr>
    </w:p>
    <w:p w14:paraId="61B50F39">
      <w:pPr>
        <w:pStyle w:val="6"/>
      </w:pPr>
    </w:p>
    <w:p w14:paraId="4388E274">
      <w:pPr>
        <w:pStyle w:val="6"/>
      </w:pPr>
    </w:p>
    <w:p w14:paraId="279DC00B">
      <w:pPr>
        <w:pStyle w:val="6"/>
        <w:spacing w:before="280"/>
      </w:pPr>
    </w:p>
    <w:p w14:paraId="4FE6830E">
      <w:pPr>
        <w:spacing w:before="0"/>
        <w:ind w:left="128" w:right="0" w:firstLine="0"/>
        <w:jc w:val="left"/>
        <w:rPr>
          <w:b/>
          <w:sz w:val="28"/>
        </w:rPr>
      </w:pPr>
      <w:r>
        <w:rPr>
          <w:b/>
          <w:sz w:val="28"/>
        </w:rPr>
        <w:t>Task</w:t>
      </w:r>
      <w:r>
        <w:rPr>
          <w:b/>
          <w:spacing w:val="-7"/>
          <w:sz w:val="28"/>
        </w:rPr>
        <w:t xml:space="preserve"> </w:t>
      </w:r>
      <w:r>
        <w:rPr>
          <w:b/>
          <w:sz w:val="28"/>
        </w:rPr>
        <w:t>1.</w:t>
      </w:r>
      <w:r>
        <w:rPr>
          <w:b/>
          <w:spacing w:val="-2"/>
          <w:sz w:val="28"/>
        </w:rPr>
        <w:t xml:space="preserve"> </w:t>
      </w:r>
      <w:r>
        <w:rPr>
          <w:b/>
          <w:sz w:val="28"/>
        </w:rPr>
        <w:t xml:space="preserve">Questions </w:t>
      </w:r>
      <w:r>
        <w:rPr>
          <w:b/>
          <w:spacing w:val="-4"/>
          <w:sz w:val="28"/>
        </w:rPr>
        <w:t>1–10</w:t>
      </w:r>
    </w:p>
    <w:p w14:paraId="16CB49E2">
      <w:pPr>
        <w:pStyle w:val="2"/>
        <w:ind w:left="2" w:right="3673"/>
        <w:jc w:val="center"/>
      </w:pPr>
      <w:r>
        <w:rPr>
          <w:b w:val="0"/>
        </w:rPr>
        <w:br w:type="column"/>
      </w:r>
      <w:r>
        <w:t>USE</w:t>
      </w:r>
      <w:r>
        <w:rPr>
          <w:spacing w:val="-2"/>
        </w:rPr>
        <w:t xml:space="preserve"> </w:t>
      </w:r>
      <w:r>
        <w:t>OF</w:t>
      </w:r>
      <w:r>
        <w:rPr>
          <w:spacing w:val="-2"/>
        </w:rPr>
        <w:t xml:space="preserve"> ENGLISH</w:t>
      </w:r>
    </w:p>
    <w:p w14:paraId="2C47D1D7">
      <w:pPr>
        <w:spacing w:before="158"/>
        <w:ind w:left="0" w:right="3673" w:firstLine="0"/>
        <w:jc w:val="center"/>
        <w:rPr>
          <w:b/>
          <w:sz w:val="28"/>
        </w:rPr>
      </w:pPr>
      <w:r>
        <w:rPr>
          <w:b/>
          <w:sz w:val="28"/>
        </w:rPr>
        <w:t>Time:</w:t>
      </w:r>
      <w:r>
        <w:rPr>
          <w:b/>
          <w:spacing w:val="-2"/>
          <w:sz w:val="28"/>
        </w:rPr>
        <w:t xml:space="preserve"> </w:t>
      </w:r>
      <w:r>
        <w:rPr>
          <w:b/>
          <w:sz w:val="28"/>
        </w:rPr>
        <w:t>20</w:t>
      </w:r>
      <w:r>
        <w:rPr>
          <w:b/>
          <w:spacing w:val="-1"/>
          <w:sz w:val="28"/>
        </w:rPr>
        <w:t xml:space="preserve"> </w:t>
      </w:r>
      <w:r>
        <w:rPr>
          <w:b/>
          <w:spacing w:val="-2"/>
          <w:sz w:val="28"/>
        </w:rPr>
        <w:t>minutes</w:t>
      </w:r>
    </w:p>
    <w:p w14:paraId="61C653BC">
      <w:pPr>
        <w:spacing w:before="158"/>
        <w:ind w:left="3" w:right="3673" w:firstLine="0"/>
        <w:jc w:val="center"/>
        <w:rPr>
          <w:b/>
          <w:sz w:val="28"/>
        </w:rPr>
      </w:pPr>
      <w:r>
        <w:rPr>
          <w:b/>
          <w:sz w:val="28"/>
        </w:rPr>
        <w:t>(20</w:t>
      </w:r>
      <w:r>
        <w:rPr>
          <w:b/>
          <w:spacing w:val="2"/>
          <w:sz w:val="28"/>
        </w:rPr>
        <w:t xml:space="preserve"> </w:t>
      </w:r>
      <w:r>
        <w:rPr>
          <w:b/>
          <w:spacing w:val="-2"/>
          <w:sz w:val="28"/>
        </w:rPr>
        <w:t>points)</w:t>
      </w:r>
    </w:p>
    <w:p w14:paraId="5D62C1D4">
      <w:pPr>
        <w:spacing w:after="0"/>
        <w:jc w:val="center"/>
        <w:rPr>
          <w:b/>
          <w:sz w:val="28"/>
        </w:rPr>
        <w:sectPr>
          <w:headerReference r:id="rId13" w:type="default"/>
          <w:footerReference r:id="rId14" w:type="default"/>
          <w:pgSz w:w="11930" w:h="16850"/>
          <w:pgMar w:top="1260" w:right="992" w:bottom="1040" w:left="992" w:header="672" w:footer="854" w:gutter="0"/>
          <w:cols w:equalWidth="0" w:num="2">
            <w:col w:w="2926" w:space="728"/>
            <w:col w:w="6292"/>
          </w:cols>
        </w:sectPr>
      </w:pPr>
    </w:p>
    <w:p w14:paraId="5BFD65D2">
      <w:pPr>
        <w:pStyle w:val="6"/>
        <w:spacing w:before="126"/>
        <w:rPr>
          <w:b/>
          <w:sz w:val="20"/>
        </w:rPr>
      </w:pPr>
    </w:p>
    <w:p w14:paraId="1A54B0CD">
      <w:pPr>
        <w:pStyle w:val="6"/>
        <w:ind w:left="18"/>
        <w:rPr>
          <w:sz w:val="20"/>
        </w:rPr>
      </w:pPr>
      <w:r>
        <w:rPr>
          <w:sz w:val="20"/>
        </w:rPr>
        <mc:AlternateContent>
          <mc:Choice Requires="wps">
            <w:drawing>
              <wp:inline distT="0" distB="0" distL="0" distR="0">
                <wp:extent cx="6216650" cy="647700"/>
                <wp:effectExtent l="9525" t="0" r="3175" b="9525"/>
                <wp:docPr id="20" name="Textbox 20"/>
                <wp:cNvGraphicFramePr/>
                <a:graphic xmlns:a="http://schemas.openxmlformats.org/drawingml/2006/main">
                  <a:graphicData uri="http://schemas.microsoft.com/office/word/2010/wordprocessingShape">
                    <wps:wsp>
                      <wps:cNvSpPr txBox="1"/>
                      <wps:spPr>
                        <a:xfrm>
                          <a:off x="0" y="0"/>
                          <a:ext cx="6216650" cy="647700"/>
                        </a:xfrm>
                        <a:prstGeom prst="rect">
                          <a:avLst/>
                        </a:prstGeom>
                        <a:ln w="6350">
                          <a:solidFill>
                            <a:srgbClr val="000000"/>
                          </a:solidFill>
                          <a:prstDash val="solid"/>
                        </a:ln>
                      </wps:spPr>
                      <wps:txbx>
                        <w:txbxContent>
                          <w:p w14:paraId="55D2B2BD">
                            <w:pPr>
                              <w:spacing w:before="0" w:line="295" w:lineRule="exact"/>
                              <w:ind w:left="120" w:right="0" w:firstLine="0"/>
                              <w:jc w:val="left"/>
                              <w:rPr>
                                <w:i/>
                                <w:sz w:val="28"/>
                              </w:rPr>
                            </w:pPr>
                            <w:r>
                              <w:rPr>
                                <w:b/>
                                <w:i/>
                                <w:sz w:val="28"/>
                              </w:rPr>
                              <w:t>For</w:t>
                            </w:r>
                            <w:r>
                              <w:rPr>
                                <w:b/>
                                <w:i/>
                                <w:spacing w:val="-6"/>
                                <w:sz w:val="28"/>
                              </w:rPr>
                              <w:t xml:space="preserve"> </w:t>
                            </w:r>
                            <w:r>
                              <w:rPr>
                                <w:b/>
                                <w:i/>
                                <w:sz w:val="28"/>
                              </w:rPr>
                              <w:t>items</w:t>
                            </w:r>
                            <w:r>
                              <w:rPr>
                                <w:b/>
                                <w:i/>
                                <w:spacing w:val="-6"/>
                                <w:sz w:val="28"/>
                              </w:rPr>
                              <w:t xml:space="preserve"> </w:t>
                            </w:r>
                            <w:r>
                              <w:rPr>
                                <w:b/>
                                <w:i/>
                                <w:sz w:val="28"/>
                              </w:rPr>
                              <w:t>1–10</w:t>
                            </w:r>
                            <w:r>
                              <w:rPr>
                                <w:i/>
                                <w:sz w:val="28"/>
                              </w:rPr>
                              <w:t>,</w:t>
                            </w:r>
                            <w:r>
                              <w:rPr>
                                <w:i/>
                                <w:spacing w:val="-4"/>
                                <w:sz w:val="28"/>
                              </w:rPr>
                              <w:t xml:space="preserve"> </w:t>
                            </w:r>
                            <w:r>
                              <w:rPr>
                                <w:i/>
                                <w:sz w:val="28"/>
                              </w:rPr>
                              <w:t>read</w:t>
                            </w:r>
                            <w:r>
                              <w:rPr>
                                <w:i/>
                                <w:spacing w:val="-4"/>
                                <w:sz w:val="28"/>
                              </w:rPr>
                              <w:t xml:space="preserve"> </w:t>
                            </w:r>
                            <w:r>
                              <w:rPr>
                                <w:i/>
                                <w:sz w:val="28"/>
                              </w:rPr>
                              <w:t>the</w:t>
                            </w:r>
                            <w:r>
                              <w:rPr>
                                <w:i/>
                                <w:spacing w:val="-6"/>
                                <w:sz w:val="28"/>
                              </w:rPr>
                              <w:t xml:space="preserve"> </w:t>
                            </w:r>
                            <w:r>
                              <w:rPr>
                                <w:i/>
                                <w:sz w:val="28"/>
                              </w:rPr>
                              <w:t>text</w:t>
                            </w:r>
                            <w:r>
                              <w:rPr>
                                <w:i/>
                                <w:spacing w:val="-2"/>
                                <w:sz w:val="28"/>
                              </w:rPr>
                              <w:t xml:space="preserve"> </w:t>
                            </w:r>
                            <w:r>
                              <w:rPr>
                                <w:i/>
                                <w:sz w:val="28"/>
                              </w:rPr>
                              <w:t>below.</w:t>
                            </w:r>
                            <w:r>
                              <w:rPr>
                                <w:i/>
                                <w:spacing w:val="-4"/>
                                <w:sz w:val="28"/>
                              </w:rPr>
                              <w:t xml:space="preserve"> </w:t>
                            </w:r>
                            <w:r>
                              <w:rPr>
                                <w:i/>
                                <w:sz w:val="28"/>
                              </w:rPr>
                              <w:t>Use</w:t>
                            </w:r>
                            <w:r>
                              <w:rPr>
                                <w:i/>
                                <w:spacing w:val="-3"/>
                                <w:sz w:val="28"/>
                              </w:rPr>
                              <w:t xml:space="preserve"> </w:t>
                            </w:r>
                            <w:r>
                              <w:rPr>
                                <w:i/>
                                <w:sz w:val="28"/>
                              </w:rPr>
                              <w:t>the</w:t>
                            </w:r>
                            <w:r>
                              <w:rPr>
                                <w:i/>
                                <w:spacing w:val="-3"/>
                                <w:sz w:val="28"/>
                              </w:rPr>
                              <w:t xml:space="preserve"> </w:t>
                            </w:r>
                            <w:r>
                              <w:rPr>
                                <w:i/>
                                <w:sz w:val="28"/>
                              </w:rPr>
                              <w:t>word</w:t>
                            </w:r>
                            <w:r>
                              <w:rPr>
                                <w:i/>
                                <w:spacing w:val="-2"/>
                                <w:sz w:val="28"/>
                              </w:rPr>
                              <w:t xml:space="preserve"> </w:t>
                            </w:r>
                            <w:r>
                              <w:rPr>
                                <w:i/>
                                <w:sz w:val="28"/>
                              </w:rPr>
                              <w:t>given</w:t>
                            </w:r>
                            <w:r>
                              <w:rPr>
                                <w:i/>
                                <w:spacing w:val="-2"/>
                                <w:sz w:val="28"/>
                              </w:rPr>
                              <w:t xml:space="preserve"> </w:t>
                            </w:r>
                            <w:r>
                              <w:rPr>
                                <w:i/>
                                <w:sz w:val="28"/>
                              </w:rPr>
                              <w:t>in</w:t>
                            </w:r>
                            <w:r>
                              <w:rPr>
                                <w:i/>
                                <w:spacing w:val="-2"/>
                                <w:sz w:val="28"/>
                              </w:rPr>
                              <w:t xml:space="preserve"> </w:t>
                            </w:r>
                            <w:r>
                              <w:rPr>
                                <w:i/>
                                <w:sz w:val="28"/>
                              </w:rPr>
                              <w:t>capitals</w:t>
                            </w:r>
                            <w:r>
                              <w:rPr>
                                <w:i/>
                                <w:spacing w:val="-6"/>
                                <w:sz w:val="28"/>
                              </w:rPr>
                              <w:t xml:space="preserve"> </w:t>
                            </w:r>
                            <w:r>
                              <w:rPr>
                                <w:i/>
                                <w:sz w:val="28"/>
                              </w:rPr>
                              <w:t>at</w:t>
                            </w:r>
                            <w:r>
                              <w:rPr>
                                <w:i/>
                                <w:spacing w:val="-2"/>
                                <w:sz w:val="28"/>
                              </w:rPr>
                              <w:t xml:space="preserve"> </w:t>
                            </w:r>
                            <w:r>
                              <w:rPr>
                                <w:i/>
                                <w:sz w:val="28"/>
                              </w:rPr>
                              <w:t>the</w:t>
                            </w:r>
                            <w:r>
                              <w:rPr>
                                <w:i/>
                                <w:spacing w:val="-3"/>
                                <w:sz w:val="28"/>
                              </w:rPr>
                              <w:t xml:space="preserve"> </w:t>
                            </w:r>
                            <w:r>
                              <w:rPr>
                                <w:i/>
                                <w:sz w:val="28"/>
                              </w:rPr>
                              <w:t>end</w:t>
                            </w:r>
                            <w:r>
                              <w:rPr>
                                <w:i/>
                                <w:spacing w:val="-5"/>
                                <w:sz w:val="28"/>
                              </w:rPr>
                              <w:t xml:space="preserve"> of</w:t>
                            </w:r>
                          </w:p>
                          <w:p w14:paraId="649C2933">
                            <w:pPr>
                              <w:spacing w:before="21" w:line="256" w:lineRule="auto"/>
                              <w:ind w:left="120" w:right="0" w:firstLine="0"/>
                              <w:jc w:val="left"/>
                              <w:rPr>
                                <w:i/>
                                <w:sz w:val="28"/>
                              </w:rPr>
                            </w:pPr>
                            <w:r>
                              <w:rPr>
                                <w:i/>
                                <w:sz w:val="28"/>
                              </w:rPr>
                              <w:t>each line</w:t>
                            </w:r>
                            <w:r>
                              <w:rPr>
                                <w:i/>
                                <w:spacing w:val="-1"/>
                                <w:sz w:val="28"/>
                              </w:rPr>
                              <w:t xml:space="preserve"> </w:t>
                            </w:r>
                            <w:r>
                              <w:rPr>
                                <w:i/>
                                <w:sz w:val="28"/>
                              </w:rPr>
                              <w:t>to form</w:t>
                            </w:r>
                            <w:r>
                              <w:rPr>
                                <w:i/>
                                <w:spacing w:val="-7"/>
                                <w:sz w:val="28"/>
                              </w:rPr>
                              <w:t xml:space="preserve"> </w:t>
                            </w:r>
                            <w:r>
                              <w:rPr>
                                <w:i/>
                                <w:sz w:val="28"/>
                              </w:rPr>
                              <w:t>a word that</w:t>
                            </w:r>
                            <w:r>
                              <w:rPr>
                                <w:i/>
                                <w:spacing w:val="-4"/>
                                <w:sz w:val="28"/>
                              </w:rPr>
                              <w:t xml:space="preserve"> </w:t>
                            </w:r>
                            <w:r>
                              <w:rPr>
                                <w:i/>
                                <w:sz w:val="28"/>
                              </w:rPr>
                              <w:t>fits</w:t>
                            </w:r>
                            <w:r>
                              <w:rPr>
                                <w:i/>
                                <w:spacing w:val="-4"/>
                                <w:sz w:val="28"/>
                              </w:rPr>
                              <w:t xml:space="preserve"> </w:t>
                            </w:r>
                            <w:r>
                              <w:rPr>
                                <w:i/>
                                <w:sz w:val="28"/>
                              </w:rPr>
                              <w:t>in</w:t>
                            </w:r>
                            <w:r>
                              <w:rPr>
                                <w:i/>
                                <w:spacing w:val="-4"/>
                                <w:sz w:val="28"/>
                              </w:rPr>
                              <w:t xml:space="preserve"> </w:t>
                            </w:r>
                            <w:r>
                              <w:rPr>
                                <w:i/>
                                <w:sz w:val="28"/>
                              </w:rPr>
                              <w:t>the</w:t>
                            </w:r>
                            <w:r>
                              <w:rPr>
                                <w:i/>
                                <w:spacing w:val="-1"/>
                                <w:sz w:val="28"/>
                              </w:rPr>
                              <w:t xml:space="preserve"> </w:t>
                            </w:r>
                            <w:r>
                              <w:rPr>
                                <w:i/>
                                <w:sz w:val="28"/>
                              </w:rPr>
                              <w:t>space</w:t>
                            </w:r>
                            <w:r>
                              <w:rPr>
                                <w:i/>
                                <w:spacing w:val="-4"/>
                                <w:sz w:val="28"/>
                              </w:rPr>
                              <w:t xml:space="preserve"> </w:t>
                            </w:r>
                            <w:r>
                              <w:rPr>
                                <w:i/>
                                <w:sz w:val="28"/>
                              </w:rPr>
                              <w:t>in</w:t>
                            </w:r>
                            <w:r>
                              <w:rPr>
                                <w:i/>
                                <w:spacing w:val="-4"/>
                                <w:sz w:val="28"/>
                              </w:rPr>
                              <w:t xml:space="preserve"> </w:t>
                            </w:r>
                            <w:r>
                              <w:rPr>
                                <w:i/>
                                <w:sz w:val="28"/>
                              </w:rPr>
                              <w:t>the</w:t>
                            </w:r>
                            <w:r>
                              <w:rPr>
                                <w:i/>
                                <w:spacing w:val="-4"/>
                                <w:sz w:val="28"/>
                              </w:rPr>
                              <w:t xml:space="preserve"> </w:t>
                            </w:r>
                            <w:r>
                              <w:rPr>
                                <w:i/>
                                <w:sz w:val="28"/>
                              </w:rPr>
                              <w:t>same</w:t>
                            </w:r>
                            <w:r>
                              <w:rPr>
                                <w:i/>
                                <w:spacing w:val="-1"/>
                                <w:sz w:val="28"/>
                              </w:rPr>
                              <w:t xml:space="preserve"> </w:t>
                            </w:r>
                            <w:r>
                              <w:rPr>
                                <w:i/>
                                <w:sz w:val="28"/>
                              </w:rPr>
                              <w:t>line. There</w:t>
                            </w:r>
                            <w:r>
                              <w:rPr>
                                <w:i/>
                                <w:spacing w:val="-1"/>
                                <w:sz w:val="28"/>
                              </w:rPr>
                              <w:t xml:space="preserve"> </w:t>
                            </w:r>
                            <w:r>
                              <w:rPr>
                                <w:i/>
                                <w:sz w:val="28"/>
                              </w:rPr>
                              <w:t>is an example</w:t>
                            </w:r>
                            <w:r>
                              <w:rPr>
                                <w:i/>
                                <w:spacing w:val="-4"/>
                                <w:sz w:val="28"/>
                              </w:rPr>
                              <w:t xml:space="preserve"> </w:t>
                            </w:r>
                            <w:r>
                              <w:rPr>
                                <w:i/>
                                <w:sz w:val="28"/>
                              </w:rPr>
                              <w:t xml:space="preserve">at the beginning </w:t>
                            </w:r>
                            <w:r>
                              <w:rPr>
                                <w:b/>
                                <w:i/>
                                <w:sz w:val="28"/>
                              </w:rPr>
                              <w:t>(0)</w:t>
                            </w:r>
                            <w:r>
                              <w:rPr>
                                <w:i/>
                                <w:sz w:val="28"/>
                              </w:rPr>
                              <w:t>.</w:t>
                            </w:r>
                          </w:p>
                        </w:txbxContent>
                      </wps:txbx>
                      <wps:bodyPr wrap="square" lIns="0" tIns="0" rIns="0" bIns="0" rtlCol="0">
                        <a:noAutofit/>
                      </wps:bodyPr>
                    </wps:wsp>
                  </a:graphicData>
                </a:graphic>
              </wp:inline>
            </w:drawing>
          </mc:Choice>
          <mc:Fallback>
            <w:pict>
              <v:shape id="Textbox 20" o:spid="_x0000_s1026" o:spt="202" type="#_x0000_t202" style="height:51pt;width:489.5pt;" filled="f" stroked="t" coordsize="21600,21600" o:gfxdata="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YFBEM1wAAAAUBAAAP&#10;AAAAAAAAAAEAIAAAACIAAABkcnMvZG93bnJldi54bWxQSwECFAAUAAAACACHTuJAXxIf5eABAADZ&#10;AwAADgAAAAAAAAABACAAAAAmAQAAZHJzL2Uyb0RvYy54bWxQSwUGAAAAAAYABgBZAQAAeAUAAAAA&#10;">
                <v:fill on="f" focussize="0,0"/>
                <v:stroke weight="0.5pt" color="#000000" joinstyle="round"/>
                <v:imagedata o:title=""/>
                <o:lock v:ext="edit" aspectratio="f"/>
                <v:textbox inset="0mm,0mm,0mm,0mm">
                  <w:txbxContent>
                    <w:p w14:paraId="55D2B2BD">
                      <w:pPr>
                        <w:spacing w:before="0" w:line="295" w:lineRule="exact"/>
                        <w:ind w:left="120" w:right="0" w:firstLine="0"/>
                        <w:jc w:val="left"/>
                        <w:rPr>
                          <w:i/>
                          <w:sz w:val="28"/>
                        </w:rPr>
                      </w:pPr>
                      <w:r>
                        <w:rPr>
                          <w:b/>
                          <w:i/>
                          <w:sz w:val="28"/>
                        </w:rPr>
                        <w:t>For</w:t>
                      </w:r>
                      <w:r>
                        <w:rPr>
                          <w:b/>
                          <w:i/>
                          <w:spacing w:val="-6"/>
                          <w:sz w:val="28"/>
                        </w:rPr>
                        <w:t xml:space="preserve"> </w:t>
                      </w:r>
                      <w:r>
                        <w:rPr>
                          <w:b/>
                          <w:i/>
                          <w:sz w:val="28"/>
                        </w:rPr>
                        <w:t>items</w:t>
                      </w:r>
                      <w:r>
                        <w:rPr>
                          <w:b/>
                          <w:i/>
                          <w:spacing w:val="-6"/>
                          <w:sz w:val="28"/>
                        </w:rPr>
                        <w:t xml:space="preserve"> </w:t>
                      </w:r>
                      <w:r>
                        <w:rPr>
                          <w:b/>
                          <w:i/>
                          <w:sz w:val="28"/>
                        </w:rPr>
                        <w:t>1–10</w:t>
                      </w:r>
                      <w:r>
                        <w:rPr>
                          <w:i/>
                          <w:sz w:val="28"/>
                        </w:rPr>
                        <w:t>,</w:t>
                      </w:r>
                      <w:r>
                        <w:rPr>
                          <w:i/>
                          <w:spacing w:val="-4"/>
                          <w:sz w:val="28"/>
                        </w:rPr>
                        <w:t xml:space="preserve"> </w:t>
                      </w:r>
                      <w:r>
                        <w:rPr>
                          <w:i/>
                          <w:sz w:val="28"/>
                        </w:rPr>
                        <w:t>read</w:t>
                      </w:r>
                      <w:r>
                        <w:rPr>
                          <w:i/>
                          <w:spacing w:val="-4"/>
                          <w:sz w:val="28"/>
                        </w:rPr>
                        <w:t xml:space="preserve"> </w:t>
                      </w:r>
                      <w:r>
                        <w:rPr>
                          <w:i/>
                          <w:sz w:val="28"/>
                        </w:rPr>
                        <w:t>the</w:t>
                      </w:r>
                      <w:r>
                        <w:rPr>
                          <w:i/>
                          <w:spacing w:val="-6"/>
                          <w:sz w:val="28"/>
                        </w:rPr>
                        <w:t xml:space="preserve"> </w:t>
                      </w:r>
                      <w:r>
                        <w:rPr>
                          <w:i/>
                          <w:sz w:val="28"/>
                        </w:rPr>
                        <w:t>text</w:t>
                      </w:r>
                      <w:r>
                        <w:rPr>
                          <w:i/>
                          <w:spacing w:val="-2"/>
                          <w:sz w:val="28"/>
                        </w:rPr>
                        <w:t xml:space="preserve"> </w:t>
                      </w:r>
                      <w:r>
                        <w:rPr>
                          <w:i/>
                          <w:sz w:val="28"/>
                        </w:rPr>
                        <w:t>below.</w:t>
                      </w:r>
                      <w:r>
                        <w:rPr>
                          <w:i/>
                          <w:spacing w:val="-4"/>
                          <w:sz w:val="28"/>
                        </w:rPr>
                        <w:t xml:space="preserve"> </w:t>
                      </w:r>
                      <w:r>
                        <w:rPr>
                          <w:i/>
                          <w:sz w:val="28"/>
                        </w:rPr>
                        <w:t>Use</w:t>
                      </w:r>
                      <w:r>
                        <w:rPr>
                          <w:i/>
                          <w:spacing w:val="-3"/>
                          <w:sz w:val="28"/>
                        </w:rPr>
                        <w:t xml:space="preserve"> </w:t>
                      </w:r>
                      <w:r>
                        <w:rPr>
                          <w:i/>
                          <w:sz w:val="28"/>
                        </w:rPr>
                        <w:t>the</w:t>
                      </w:r>
                      <w:r>
                        <w:rPr>
                          <w:i/>
                          <w:spacing w:val="-3"/>
                          <w:sz w:val="28"/>
                        </w:rPr>
                        <w:t xml:space="preserve"> </w:t>
                      </w:r>
                      <w:r>
                        <w:rPr>
                          <w:i/>
                          <w:sz w:val="28"/>
                        </w:rPr>
                        <w:t>word</w:t>
                      </w:r>
                      <w:r>
                        <w:rPr>
                          <w:i/>
                          <w:spacing w:val="-2"/>
                          <w:sz w:val="28"/>
                        </w:rPr>
                        <w:t xml:space="preserve"> </w:t>
                      </w:r>
                      <w:r>
                        <w:rPr>
                          <w:i/>
                          <w:sz w:val="28"/>
                        </w:rPr>
                        <w:t>given</w:t>
                      </w:r>
                      <w:r>
                        <w:rPr>
                          <w:i/>
                          <w:spacing w:val="-2"/>
                          <w:sz w:val="28"/>
                        </w:rPr>
                        <w:t xml:space="preserve"> </w:t>
                      </w:r>
                      <w:r>
                        <w:rPr>
                          <w:i/>
                          <w:sz w:val="28"/>
                        </w:rPr>
                        <w:t>in</w:t>
                      </w:r>
                      <w:r>
                        <w:rPr>
                          <w:i/>
                          <w:spacing w:val="-2"/>
                          <w:sz w:val="28"/>
                        </w:rPr>
                        <w:t xml:space="preserve"> </w:t>
                      </w:r>
                      <w:r>
                        <w:rPr>
                          <w:i/>
                          <w:sz w:val="28"/>
                        </w:rPr>
                        <w:t>capitals</w:t>
                      </w:r>
                      <w:r>
                        <w:rPr>
                          <w:i/>
                          <w:spacing w:val="-6"/>
                          <w:sz w:val="28"/>
                        </w:rPr>
                        <w:t xml:space="preserve"> </w:t>
                      </w:r>
                      <w:r>
                        <w:rPr>
                          <w:i/>
                          <w:sz w:val="28"/>
                        </w:rPr>
                        <w:t>at</w:t>
                      </w:r>
                      <w:r>
                        <w:rPr>
                          <w:i/>
                          <w:spacing w:val="-2"/>
                          <w:sz w:val="28"/>
                        </w:rPr>
                        <w:t xml:space="preserve"> </w:t>
                      </w:r>
                      <w:r>
                        <w:rPr>
                          <w:i/>
                          <w:sz w:val="28"/>
                        </w:rPr>
                        <w:t>the</w:t>
                      </w:r>
                      <w:r>
                        <w:rPr>
                          <w:i/>
                          <w:spacing w:val="-3"/>
                          <w:sz w:val="28"/>
                        </w:rPr>
                        <w:t xml:space="preserve"> </w:t>
                      </w:r>
                      <w:r>
                        <w:rPr>
                          <w:i/>
                          <w:sz w:val="28"/>
                        </w:rPr>
                        <w:t>end</w:t>
                      </w:r>
                      <w:r>
                        <w:rPr>
                          <w:i/>
                          <w:spacing w:val="-5"/>
                          <w:sz w:val="28"/>
                        </w:rPr>
                        <w:t xml:space="preserve"> of</w:t>
                      </w:r>
                    </w:p>
                    <w:p w14:paraId="649C2933">
                      <w:pPr>
                        <w:spacing w:before="21" w:line="256" w:lineRule="auto"/>
                        <w:ind w:left="120" w:right="0" w:firstLine="0"/>
                        <w:jc w:val="left"/>
                        <w:rPr>
                          <w:i/>
                          <w:sz w:val="28"/>
                        </w:rPr>
                      </w:pPr>
                      <w:r>
                        <w:rPr>
                          <w:i/>
                          <w:sz w:val="28"/>
                        </w:rPr>
                        <w:t>each line</w:t>
                      </w:r>
                      <w:r>
                        <w:rPr>
                          <w:i/>
                          <w:spacing w:val="-1"/>
                          <w:sz w:val="28"/>
                        </w:rPr>
                        <w:t xml:space="preserve"> </w:t>
                      </w:r>
                      <w:r>
                        <w:rPr>
                          <w:i/>
                          <w:sz w:val="28"/>
                        </w:rPr>
                        <w:t>to form</w:t>
                      </w:r>
                      <w:r>
                        <w:rPr>
                          <w:i/>
                          <w:spacing w:val="-7"/>
                          <w:sz w:val="28"/>
                        </w:rPr>
                        <w:t xml:space="preserve"> </w:t>
                      </w:r>
                      <w:r>
                        <w:rPr>
                          <w:i/>
                          <w:sz w:val="28"/>
                        </w:rPr>
                        <w:t>a word that</w:t>
                      </w:r>
                      <w:r>
                        <w:rPr>
                          <w:i/>
                          <w:spacing w:val="-4"/>
                          <w:sz w:val="28"/>
                        </w:rPr>
                        <w:t xml:space="preserve"> </w:t>
                      </w:r>
                      <w:r>
                        <w:rPr>
                          <w:i/>
                          <w:sz w:val="28"/>
                        </w:rPr>
                        <w:t>fits</w:t>
                      </w:r>
                      <w:r>
                        <w:rPr>
                          <w:i/>
                          <w:spacing w:val="-4"/>
                          <w:sz w:val="28"/>
                        </w:rPr>
                        <w:t xml:space="preserve"> </w:t>
                      </w:r>
                      <w:r>
                        <w:rPr>
                          <w:i/>
                          <w:sz w:val="28"/>
                        </w:rPr>
                        <w:t>in</w:t>
                      </w:r>
                      <w:r>
                        <w:rPr>
                          <w:i/>
                          <w:spacing w:val="-4"/>
                          <w:sz w:val="28"/>
                        </w:rPr>
                        <w:t xml:space="preserve"> </w:t>
                      </w:r>
                      <w:r>
                        <w:rPr>
                          <w:i/>
                          <w:sz w:val="28"/>
                        </w:rPr>
                        <w:t>the</w:t>
                      </w:r>
                      <w:r>
                        <w:rPr>
                          <w:i/>
                          <w:spacing w:val="-1"/>
                          <w:sz w:val="28"/>
                        </w:rPr>
                        <w:t xml:space="preserve"> </w:t>
                      </w:r>
                      <w:r>
                        <w:rPr>
                          <w:i/>
                          <w:sz w:val="28"/>
                        </w:rPr>
                        <w:t>space</w:t>
                      </w:r>
                      <w:r>
                        <w:rPr>
                          <w:i/>
                          <w:spacing w:val="-4"/>
                          <w:sz w:val="28"/>
                        </w:rPr>
                        <w:t xml:space="preserve"> </w:t>
                      </w:r>
                      <w:r>
                        <w:rPr>
                          <w:i/>
                          <w:sz w:val="28"/>
                        </w:rPr>
                        <w:t>in</w:t>
                      </w:r>
                      <w:r>
                        <w:rPr>
                          <w:i/>
                          <w:spacing w:val="-4"/>
                          <w:sz w:val="28"/>
                        </w:rPr>
                        <w:t xml:space="preserve"> </w:t>
                      </w:r>
                      <w:r>
                        <w:rPr>
                          <w:i/>
                          <w:sz w:val="28"/>
                        </w:rPr>
                        <w:t>the</w:t>
                      </w:r>
                      <w:r>
                        <w:rPr>
                          <w:i/>
                          <w:spacing w:val="-4"/>
                          <w:sz w:val="28"/>
                        </w:rPr>
                        <w:t xml:space="preserve"> </w:t>
                      </w:r>
                      <w:r>
                        <w:rPr>
                          <w:i/>
                          <w:sz w:val="28"/>
                        </w:rPr>
                        <w:t>same</w:t>
                      </w:r>
                      <w:r>
                        <w:rPr>
                          <w:i/>
                          <w:spacing w:val="-1"/>
                          <w:sz w:val="28"/>
                        </w:rPr>
                        <w:t xml:space="preserve"> </w:t>
                      </w:r>
                      <w:r>
                        <w:rPr>
                          <w:i/>
                          <w:sz w:val="28"/>
                        </w:rPr>
                        <w:t>line. There</w:t>
                      </w:r>
                      <w:r>
                        <w:rPr>
                          <w:i/>
                          <w:spacing w:val="-1"/>
                          <w:sz w:val="28"/>
                        </w:rPr>
                        <w:t xml:space="preserve"> </w:t>
                      </w:r>
                      <w:r>
                        <w:rPr>
                          <w:i/>
                          <w:sz w:val="28"/>
                        </w:rPr>
                        <w:t>is an example</w:t>
                      </w:r>
                      <w:r>
                        <w:rPr>
                          <w:i/>
                          <w:spacing w:val="-4"/>
                          <w:sz w:val="28"/>
                        </w:rPr>
                        <w:t xml:space="preserve"> </w:t>
                      </w:r>
                      <w:r>
                        <w:rPr>
                          <w:i/>
                          <w:sz w:val="28"/>
                        </w:rPr>
                        <w:t xml:space="preserve">at the beginning </w:t>
                      </w:r>
                      <w:r>
                        <w:rPr>
                          <w:b/>
                          <w:i/>
                          <w:sz w:val="28"/>
                        </w:rPr>
                        <w:t>(0)</w:t>
                      </w:r>
                      <w:r>
                        <w:rPr>
                          <w:i/>
                          <w:sz w:val="28"/>
                        </w:rPr>
                        <w:t>.</w:t>
                      </w:r>
                    </w:p>
                  </w:txbxContent>
                </v:textbox>
                <w10:wrap type="none"/>
                <w10:anchorlock/>
              </v:shape>
            </w:pict>
          </mc:Fallback>
        </mc:AlternateContent>
      </w:r>
    </w:p>
    <w:p w14:paraId="78B85CE3">
      <w:pPr>
        <w:spacing w:before="262"/>
        <w:ind w:left="148" w:right="0" w:firstLine="0"/>
        <w:jc w:val="left"/>
        <w:rPr>
          <w:b/>
          <w:i/>
          <w:sz w:val="28"/>
        </w:rPr>
      </w:pPr>
      <w:r>
        <w:rPr>
          <w:b/>
          <w:i/>
          <w:spacing w:val="-2"/>
          <w:sz w:val="28"/>
        </w:rPr>
        <w:t>Example:</w:t>
      </w:r>
    </w:p>
    <w:p w14:paraId="3A81647A">
      <w:pPr>
        <w:pStyle w:val="6"/>
        <w:spacing w:before="42"/>
        <w:rPr>
          <w:b/>
          <w:i/>
        </w:rPr>
      </w:pPr>
    </w:p>
    <w:p w14:paraId="4CBA022D">
      <w:pPr>
        <w:pStyle w:val="2"/>
        <w:spacing w:before="1"/>
        <w:ind w:left="1584" w:right="1613"/>
        <w:jc w:val="center"/>
      </w:pPr>
      <w:r>
        <mc:AlternateContent>
          <mc:Choice Requires="wpg">
            <w:drawing>
              <wp:anchor distT="0" distB="0" distL="0" distR="0" simplePos="0" relativeHeight="251660288" behindDoc="0" locked="0" layoutInCell="1" allowOverlap="1">
                <wp:simplePos x="0" y="0"/>
                <wp:positionH relativeFrom="page">
                  <wp:posOffset>641350</wp:posOffset>
                </wp:positionH>
                <wp:positionV relativeFrom="paragraph">
                  <wp:posOffset>-213995</wp:posOffset>
                </wp:positionV>
                <wp:extent cx="6288405" cy="222885"/>
                <wp:effectExtent l="0" t="0" r="0" b="0"/>
                <wp:wrapNone/>
                <wp:docPr id="21" name="Group 21"/>
                <wp:cNvGraphicFramePr/>
                <a:graphic xmlns:a="http://schemas.openxmlformats.org/drawingml/2006/main">
                  <a:graphicData uri="http://schemas.microsoft.com/office/word/2010/wordprocessingGroup">
                    <wpg:wgp>
                      <wpg:cNvGrpSpPr/>
                      <wpg:grpSpPr>
                        <a:xfrm>
                          <a:off x="0" y="0"/>
                          <a:ext cx="6288405" cy="222885"/>
                          <a:chOff x="0" y="0"/>
                          <a:chExt cx="6288405" cy="222885"/>
                        </a:xfrm>
                      </wpg:grpSpPr>
                      <wps:wsp>
                        <wps:cNvPr id="22" name="Textbox 22"/>
                        <wps:cNvSpPr txBox="1"/>
                        <wps:spPr>
                          <a:xfrm>
                            <a:off x="551992" y="6096"/>
                            <a:ext cx="5730240" cy="210820"/>
                          </a:xfrm>
                          <a:prstGeom prst="rect">
                            <a:avLst/>
                          </a:prstGeom>
                          <a:ln w="12192">
                            <a:solidFill>
                              <a:srgbClr val="000000"/>
                            </a:solidFill>
                            <a:prstDash val="solid"/>
                          </a:ln>
                        </wps:spPr>
                        <wps:txbx>
                          <w:txbxContent>
                            <w:p w14:paraId="24E93AAF">
                              <w:pPr>
                                <w:spacing w:before="0" w:line="312" w:lineRule="exact"/>
                                <w:ind w:left="91" w:right="0" w:firstLine="0"/>
                                <w:jc w:val="left"/>
                                <w:rPr>
                                  <w:b/>
                                  <w:sz w:val="28"/>
                                </w:rPr>
                              </w:pPr>
                              <w:r>
                                <w:rPr>
                                  <w:b/>
                                  <w:spacing w:val="-2"/>
                                  <w:sz w:val="28"/>
                                </w:rPr>
                                <w:t>IMPRESSION</w:t>
                              </w:r>
                            </w:p>
                          </w:txbxContent>
                        </wps:txbx>
                        <wps:bodyPr wrap="square" lIns="0" tIns="0" rIns="0" bIns="0" rtlCol="0">
                          <a:noAutofit/>
                        </wps:bodyPr>
                      </wps:wsp>
                      <wps:wsp>
                        <wps:cNvPr id="23" name="Textbox 23"/>
                        <wps:cNvSpPr txBox="1"/>
                        <wps:spPr>
                          <a:xfrm>
                            <a:off x="6096" y="6096"/>
                            <a:ext cx="546100" cy="210820"/>
                          </a:xfrm>
                          <a:prstGeom prst="rect">
                            <a:avLst/>
                          </a:prstGeom>
                          <a:ln w="12192">
                            <a:solidFill>
                              <a:srgbClr val="000000"/>
                            </a:solidFill>
                            <a:prstDash val="solid"/>
                          </a:ln>
                        </wps:spPr>
                        <wps:txbx>
                          <w:txbxContent>
                            <w:p w14:paraId="28AD5C3D">
                              <w:pPr>
                                <w:spacing w:before="0" w:line="312" w:lineRule="exact"/>
                                <w:ind w:left="120" w:right="0" w:firstLine="0"/>
                                <w:jc w:val="left"/>
                                <w:rPr>
                                  <w:b/>
                                  <w:sz w:val="28"/>
                                </w:rPr>
                              </w:pPr>
                              <w:r>
                                <w:rPr>
                                  <w:b/>
                                  <w:spacing w:val="-10"/>
                                  <w:w w:val="95"/>
                                  <w:sz w:val="28"/>
                                </w:rPr>
                                <w:t>0</w:t>
                              </w:r>
                            </w:p>
                          </w:txbxContent>
                        </wps:txbx>
                        <wps:bodyPr wrap="square" lIns="0" tIns="0" rIns="0" bIns="0" rtlCol="0">
                          <a:noAutofit/>
                        </wps:bodyPr>
                      </wps:wsp>
                    </wpg:wgp>
                  </a:graphicData>
                </a:graphic>
              </wp:anchor>
            </w:drawing>
          </mc:Choice>
          <mc:Fallback>
            <w:pict>
              <v:group id="Group 21" o:spid="_x0000_s1026" o:spt="203" style="position:absolute;left:0pt;margin-left:50.5pt;margin-top:-16.85pt;height:17.55pt;width:495.15pt;mso-position-horizontal-relative:page;z-index:251660288;mso-width-relative:page;mso-height-relative:page;" coordsize="6288405,222885" o:gfxdata="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O75MivZAAAACgEAAA8AAAAAAAAAAQAgAAAAIgAAAGRycy9kb3ducmV2Lnht&#10;bFBLAQIUABQAAAAIAIdO4kBC2fCEagIAABMHAAAOAAAAAAAAAAEAIAAAACgBAABkcnMvZTJvRG9j&#10;LnhtbFBLBQYAAAAABgAGAFkBAAAEBgAAAAA=&#10;">
                <o:lock v:ext="edit" aspectratio="f"/>
                <v:shape id="Textbox 22" o:spid="_x0000_s1026" o:spt="202" type="#_x0000_t202" style="position:absolute;left:551992;top:6096;height:210820;width:5730240;" filled="f" stroked="t" coordsize="21600,21600" o:gfxdata="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jgu9wugAAANsA&#10;AAAPAAAAAAAAAAEAIAAAACIAAABkcnMvZG93bnJldi54bWxQSwECFAAUAAAACACHTuJAMy8FnjsA&#10;AAA5AAAAEAAAAAAAAAABACAAAAAJAQAAZHJzL3NoYXBleG1sLnhtbFBLBQYAAAAABgAGAFsBAACz&#10;AwAAAAA=&#10;">
                  <v:fill on="f" focussize="0,0"/>
                  <v:stroke weight="0.96pt" color="#000000" joinstyle="round"/>
                  <v:imagedata o:title=""/>
                  <o:lock v:ext="edit" aspectratio="f"/>
                  <v:textbox inset="0mm,0mm,0mm,0mm">
                    <w:txbxContent>
                      <w:p w14:paraId="24E93AAF">
                        <w:pPr>
                          <w:spacing w:before="0" w:line="312" w:lineRule="exact"/>
                          <w:ind w:left="91" w:right="0" w:firstLine="0"/>
                          <w:jc w:val="left"/>
                          <w:rPr>
                            <w:b/>
                            <w:sz w:val="28"/>
                          </w:rPr>
                        </w:pPr>
                        <w:r>
                          <w:rPr>
                            <w:b/>
                            <w:spacing w:val="-2"/>
                            <w:sz w:val="28"/>
                          </w:rPr>
                          <w:t>IMPRESSION</w:t>
                        </w:r>
                      </w:p>
                    </w:txbxContent>
                  </v:textbox>
                </v:shape>
                <v:shape id="Textbox 23" o:spid="_x0000_s1026" o:spt="202" type="#_x0000_t202" style="position:absolute;left:6096;top:6096;height:210820;width:546100;" filled="f" stroked="t" coordsize="21600,21600" o:gfxdata="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MzkrrugAAANsA&#10;AAAPAAAAAAAAAAEAIAAAACIAAABkcnMvZG93bnJldi54bWxQSwECFAAUAAAACACHTuJAMy8FnjsA&#10;AAA5AAAAEAAAAAAAAAABACAAAAAJAQAAZHJzL3NoYXBleG1sLnhtbFBLBQYAAAAABgAGAFsBAACz&#10;AwAAAAA=&#10;">
                  <v:fill on="f" focussize="0,0"/>
                  <v:stroke weight="0.96pt" color="#000000" joinstyle="round"/>
                  <v:imagedata o:title=""/>
                  <o:lock v:ext="edit" aspectratio="f"/>
                  <v:textbox inset="0mm,0mm,0mm,0mm">
                    <w:txbxContent>
                      <w:p w14:paraId="28AD5C3D">
                        <w:pPr>
                          <w:spacing w:before="0" w:line="312" w:lineRule="exact"/>
                          <w:ind w:left="120" w:right="0" w:firstLine="0"/>
                          <w:jc w:val="left"/>
                          <w:rPr>
                            <w:b/>
                            <w:sz w:val="28"/>
                          </w:rPr>
                        </w:pPr>
                        <w:r>
                          <w:rPr>
                            <w:b/>
                            <w:spacing w:val="-10"/>
                            <w:w w:val="95"/>
                            <w:sz w:val="28"/>
                          </w:rPr>
                          <w:t>0</w:t>
                        </w:r>
                      </w:p>
                    </w:txbxContent>
                  </v:textbox>
                </v:shape>
              </v:group>
            </w:pict>
          </mc:Fallback>
        </mc:AlternateContent>
      </w:r>
      <w:r>
        <w:t>BRITISH</w:t>
      </w:r>
      <w:r>
        <w:rPr>
          <w:spacing w:val="-5"/>
        </w:rPr>
        <w:t xml:space="preserve"> </w:t>
      </w:r>
      <w:r>
        <w:rPr>
          <w:spacing w:val="-4"/>
        </w:rPr>
        <w:t>FOOD</w:t>
      </w:r>
    </w:p>
    <w:tbl>
      <w:tblPr>
        <w:tblStyle w:val="4"/>
        <w:tblW w:w="0" w:type="auto"/>
        <w:tblInd w:w="38"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262"/>
        <w:gridCol w:w="2621"/>
      </w:tblGrid>
      <w:tr w14:paraId="60227E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40" w:hRule="atLeast"/>
        </w:trPr>
        <w:tc>
          <w:tcPr>
            <w:tcW w:w="7262" w:type="dxa"/>
          </w:tcPr>
          <w:p w14:paraId="75AF7ACD">
            <w:pPr>
              <w:pStyle w:val="9"/>
              <w:spacing w:before="71"/>
              <w:ind w:left="259"/>
              <w:jc w:val="left"/>
              <w:rPr>
                <w:sz w:val="28"/>
              </w:rPr>
            </w:pPr>
            <w:r>
              <w:rPr>
                <w:sz w:val="28"/>
              </w:rPr>
              <w:t>Many</w:t>
            </w:r>
            <w:r>
              <w:rPr>
                <w:spacing w:val="-6"/>
                <w:sz w:val="28"/>
              </w:rPr>
              <w:t xml:space="preserve"> </w:t>
            </w:r>
            <w:r>
              <w:rPr>
                <w:sz w:val="28"/>
              </w:rPr>
              <w:t>people</w:t>
            </w:r>
            <w:r>
              <w:rPr>
                <w:spacing w:val="-3"/>
                <w:sz w:val="28"/>
              </w:rPr>
              <w:t xml:space="preserve"> </w:t>
            </w:r>
            <w:r>
              <w:rPr>
                <w:sz w:val="28"/>
              </w:rPr>
              <w:t>are</w:t>
            </w:r>
            <w:r>
              <w:rPr>
                <w:spacing w:val="-4"/>
                <w:sz w:val="28"/>
              </w:rPr>
              <w:t xml:space="preserve"> </w:t>
            </w:r>
            <w:r>
              <w:rPr>
                <w:sz w:val="28"/>
              </w:rPr>
              <w:t>under</w:t>
            </w:r>
            <w:r>
              <w:rPr>
                <w:spacing w:val="-2"/>
                <w:sz w:val="28"/>
              </w:rPr>
              <w:t xml:space="preserve"> </w:t>
            </w:r>
            <w:r>
              <w:rPr>
                <w:sz w:val="28"/>
              </w:rPr>
              <w:t>the</w:t>
            </w:r>
            <w:r>
              <w:rPr>
                <w:spacing w:val="-1"/>
                <w:sz w:val="28"/>
              </w:rPr>
              <w:t xml:space="preserve"> </w:t>
            </w:r>
            <w:r>
              <w:rPr>
                <w:b/>
                <w:sz w:val="28"/>
              </w:rPr>
              <w:t>(0)</w:t>
            </w:r>
            <w:r>
              <w:rPr>
                <w:b/>
                <w:spacing w:val="-5"/>
                <w:sz w:val="28"/>
              </w:rPr>
              <w:t xml:space="preserve"> </w:t>
            </w:r>
            <w:r>
              <w:rPr>
                <w:b/>
                <w:sz w:val="28"/>
              </w:rPr>
              <w:t>…</w:t>
            </w:r>
            <w:r>
              <w:rPr>
                <w:b/>
                <w:spacing w:val="-2"/>
                <w:sz w:val="28"/>
              </w:rPr>
              <w:t xml:space="preserve"> </w:t>
            </w:r>
            <w:r>
              <w:rPr>
                <w:sz w:val="28"/>
              </w:rPr>
              <w:t>that</w:t>
            </w:r>
            <w:r>
              <w:rPr>
                <w:spacing w:val="-1"/>
                <w:sz w:val="28"/>
              </w:rPr>
              <w:t xml:space="preserve"> </w:t>
            </w:r>
            <w:r>
              <w:rPr>
                <w:sz w:val="28"/>
              </w:rPr>
              <w:t>British food</w:t>
            </w:r>
            <w:r>
              <w:rPr>
                <w:spacing w:val="-5"/>
                <w:sz w:val="28"/>
              </w:rPr>
              <w:t xml:space="preserve"> </w:t>
            </w:r>
            <w:r>
              <w:rPr>
                <w:sz w:val="28"/>
              </w:rPr>
              <w:t xml:space="preserve">is </w:t>
            </w:r>
            <w:r>
              <w:rPr>
                <w:spacing w:val="-2"/>
                <w:sz w:val="28"/>
              </w:rPr>
              <w:t>awful.</w:t>
            </w:r>
          </w:p>
        </w:tc>
        <w:tc>
          <w:tcPr>
            <w:tcW w:w="2621" w:type="dxa"/>
          </w:tcPr>
          <w:p w14:paraId="26404076">
            <w:pPr>
              <w:pStyle w:val="9"/>
              <w:spacing w:before="76"/>
              <w:ind w:left="100"/>
              <w:jc w:val="left"/>
              <w:rPr>
                <w:b/>
                <w:sz w:val="28"/>
              </w:rPr>
            </w:pPr>
            <w:r>
              <w:rPr>
                <w:b/>
                <w:spacing w:val="-2"/>
                <w:sz w:val="28"/>
              </w:rPr>
              <w:t>IMPRESS</w:t>
            </w:r>
          </w:p>
        </w:tc>
      </w:tr>
      <w:tr w14:paraId="1030B2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10" w:hRule="atLeast"/>
        </w:trPr>
        <w:tc>
          <w:tcPr>
            <w:tcW w:w="7262" w:type="dxa"/>
          </w:tcPr>
          <w:p w14:paraId="228AEE8A">
            <w:pPr>
              <w:pStyle w:val="9"/>
              <w:spacing w:before="11" w:line="370" w:lineRule="atLeast"/>
              <w:ind w:left="129" w:right="210"/>
              <w:jc w:val="left"/>
              <w:rPr>
                <w:sz w:val="28"/>
              </w:rPr>
            </w:pPr>
            <w:r>
              <w:rPr>
                <w:sz w:val="28"/>
              </w:rPr>
              <w:t>It</w:t>
            </w:r>
            <w:r>
              <w:rPr>
                <w:spacing w:val="-2"/>
                <w:sz w:val="28"/>
              </w:rPr>
              <w:t xml:space="preserve"> </w:t>
            </w:r>
            <w:r>
              <w:rPr>
                <w:sz w:val="28"/>
              </w:rPr>
              <w:t>is</w:t>
            </w:r>
            <w:r>
              <w:rPr>
                <w:spacing w:val="-2"/>
                <w:sz w:val="28"/>
              </w:rPr>
              <w:t xml:space="preserve"> </w:t>
            </w:r>
            <w:r>
              <w:rPr>
                <w:sz w:val="28"/>
              </w:rPr>
              <w:t>said</w:t>
            </w:r>
            <w:r>
              <w:rPr>
                <w:spacing w:val="-2"/>
                <w:sz w:val="28"/>
              </w:rPr>
              <w:t xml:space="preserve"> </w:t>
            </w:r>
            <w:r>
              <w:rPr>
                <w:sz w:val="28"/>
              </w:rPr>
              <w:t>to</w:t>
            </w:r>
            <w:r>
              <w:rPr>
                <w:spacing w:val="-2"/>
                <w:sz w:val="28"/>
              </w:rPr>
              <w:t xml:space="preserve"> </w:t>
            </w:r>
            <w:r>
              <w:rPr>
                <w:sz w:val="28"/>
              </w:rPr>
              <w:t>be</w:t>
            </w:r>
            <w:r>
              <w:rPr>
                <w:spacing w:val="-2"/>
                <w:sz w:val="28"/>
              </w:rPr>
              <w:t xml:space="preserve"> </w:t>
            </w:r>
            <w:r>
              <w:rPr>
                <w:b/>
                <w:sz w:val="28"/>
              </w:rPr>
              <w:t>(1)</w:t>
            </w:r>
            <w:r>
              <w:rPr>
                <w:b/>
                <w:spacing w:val="-3"/>
                <w:sz w:val="28"/>
              </w:rPr>
              <w:t xml:space="preserve"> </w:t>
            </w:r>
            <w:r>
              <w:rPr>
                <w:b/>
                <w:sz w:val="28"/>
              </w:rPr>
              <w:t>…</w:t>
            </w:r>
            <w:r>
              <w:rPr>
                <w:b/>
                <w:spacing w:val="-6"/>
                <w:sz w:val="28"/>
              </w:rPr>
              <w:t xml:space="preserve"> </w:t>
            </w:r>
            <w:r>
              <w:rPr>
                <w:sz w:val="28"/>
              </w:rPr>
              <w:t>and</w:t>
            </w:r>
            <w:r>
              <w:rPr>
                <w:spacing w:val="-2"/>
                <w:sz w:val="28"/>
              </w:rPr>
              <w:t xml:space="preserve"> </w:t>
            </w:r>
            <w:r>
              <w:rPr>
                <w:sz w:val="28"/>
              </w:rPr>
              <w:t>cooked</w:t>
            </w:r>
            <w:r>
              <w:rPr>
                <w:spacing w:val="-5"/>
                <w:sz w:val="28"/>
              </w:rPr>
              <w:t xml:space="preserve"> </w:t>
            </w:r>
            <w:r>
              <w:rPr>
                <w:sz w:val="28"/>
              </w:rPr>
              <w:t>badly,</w:t>
            </w:r>
            <w:r>
              <w:rPr>
                <w:spacing w:val="-4"/>
                <w:sz w:val="28"/>
              </w:rPr>
              <w:t xml:space="preserve"> </w:t>
            </w:r>
            <w:r>
              <w:rPr>
                <w:sz w:val="28"/>
              </w:rPr>
              <w:t>so</w:t>
            </w:r>
            <w:r>
              <w:rPr>
                <w:spacing w:val="-6"/>
                <w:sz w:val="28"/>
              </w:rPr>
              <w:t xml:space="preserve"> </w:t>
            </w:r>
            <w:r>
              <w:rPr>
                <w:sz w:val="28"/>
              </w:rPr>
              <w:t>the</w:t>
            </w:r>
            <w:r>
              <w:rPr>
                <w:spacing w:val="-6"/>
                <w:sz w:val="28"/>
              </w:rPr>
              <w:t xml:space="preserve"> </w:t>
            </w:r>
            <w:r>
              <w:rPr>
                <w:sz w:val="28"/>
              </w:rPr>
              <w:t>idea</w:t>
            </w:r>
            <w:r>
              <w:rPr>
                <w:spacing w:val="-3"/>
                <w:sz w:val="28"/>
              </w:rPr>
              <w:t xml:space="preserve"> </w:t>
            </w:r>
            <w:r>
              <w:rPr>
                <w:sz w:val="28"/>
              </w:rPr>
              <w:t>that Britain has some of the best restaurants in the world is</w:t>
            </w:r>
          </w:p>
        </w:tc>
        <w:tc>
          <w:tcPr>
            <w:tcW w:w="2621" w:type="dxa"/>
          </w:tcPr>
          <w:p w14:paraId="56EAB6D9">
            <w:pPr>
              <w:pStyle w:val="9"/>
              <w:spacing w:before="64"/>
              <w:ind w:left="100"/>
              <w:jc w:val="left"/>
              <w:rPr>
                <w:b/>
                <w:sz w:val="28"/>
              </w:rPr>
            </w:pPr>
            <w:r>
              <w:rPr>
                <w:b/>
                <w:spacing w:val="-2"/>
                <w:sz w:val="28"/>
              </w:rPr>
              <w:t>TASTE</w:t>
            </w:r>
          </w:p>
        </w:tc>
      </w:tr>
      <w:tr w14:paraId="50BE50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28" w:hRule="atLeast"/>
        </w:trPr>
        <w:tc>
          <w:tcPr>
            <w:tcW w:w="7262" w:type="dxa"/>
          </w:tcPr>
          <w:p w14:paraId="1E75A2E6">
            <w:pPr>
              <w:pStyle w:val="9"/>
              <w:spacing w:before="71"/>
              <w:ind w:left="129"/>
              <w:jc w:val="left"/>
              <w:rPr>
                <w:sz w:val="28"/>
              </w:rPr>
            </w:pPr>
            <w:r>
              <w:rPr>
                <w:sz w:val="28"/>
              </w:rPr>
              <w:t>usually</w:t>
            </w:r>
            <w:r>
              <w:rPr>
                <w:spacing w:val="-8"/>
                <w:sz w:val="28"/>
              </w:rPr>
              <w:t xml:space="preserve"> </w:t>
            </w:r>
            <w:r>
              <w:rPr>
                <w:sz w:val="28"/>
              </w:rPr>
              <w:t>met</w:t>
            </w:r>
            <w:r>
              <w:rPr>
                <w:spacing w:val="-2"/>
                <w:sz w:val="28"/>
              </w:rPr>
              <w:t xml:space="preserve"> </w:t>
            </w:r>
            <w:r>
              <w:rPr>
                <w:sz w:val="28"/>
              </w:rPr>
              <w:t>with</w:t>
            </w:r>
            <w:r>
              <w:rPr>
                <w:spacing w:val="-2"/>
                <w:sz w:val="28"/>
              </w:rPr>
              <w:t xml:space="preserve"> </w:t>
            </w:r>
            <w:r>
              <w:rPr>
                <w:sz w:val="28"/>
              </w:rPr>
              <w:t>roars</w:t>
            </w:r>
            <w:r>
              <w:rPr>
                <w:spacing w:val="-2"/>
                <w:sz w:val="28"/>
              </w:rPr>
              <w:t xml:space="preserve"> </w:t>
            </w:r>
            <w:r>
              <w:rPr>
                <w:sz w:val="28"/>
              </w:rPr>
              <w:t xml:space="preserve">of </w:t>
            </w:r>
            <w:r>
              <w:rPr>
                <w:b/>
                <w:sz w:val="28"/>
              </w:rPr>
              <w:t>(2)</w:t>
            </w:r>
            <w:r>
              <w:rPr>
                <w:b/>
                <w:spacing w:val="-3"/>
                <w:sz w:val="28"/>
              </w:rPr>
              <w:t xml:space="preserve"> </w:t>
            </w:r>
            <w:r>
              <w:rPr>
                <w:b/>
                <w:sz w:val="28"/>
              </w:rPr>
              <w:t>…</w:t>
            </w:r>
            <w:r>
              <w:rPr>
                <w:b/>
                <w:spacing w:val="-3"/>
                <w:sz w:val="28"/>
              </w:rPr>
              <w:t xml:space="preserve"> </w:t>
            </w:r>
            <w:r>
              <w:rPr>
                <w:spacing w:val="-10"/>
                <w:sz w:val="28"/>
              </w:rPr>
              <w:t>.</w:t>
            </w:r>
          </w:p>
        </w:tc>
        <w:tc>
          <w:tcPr>
            <w:tcW w:w="2621" w:type="dxa"/>
          </w:tcPr>
          <w:p w14:paraId="452E0C10">
            <w:pPr>
              <w:pStyle w:val="9"/>
              <w:spacing w:before="76"/>
              <w:ind w:left="100"/>
              <w:jc w:val="left"/>
              <w:rPr>
                <w:b/>
                <w:sz w:val="28"/>
              </w:rPr>
            </w:pPr>
            <w:r>
              <w:rPr>
                <w:b/>
                <w:spacing w:val="-2"/>
                <w:sz w:val="28"/>
              </w:rPr>
              <w:t>LAUGH</w:t>
            </w:r>
          </w:p>
        </w:tc>
      </w:tr>
      <w:tr w14:paraId="3970B5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31" w:hRule="atLeast"/>
        </w:trPr>
        <w:tc>
          <w:tcPr>
            <w:tcW w:w="7262" w:type="dxa"/>
          </w:tcPr>
          <w:p w14:paraId="5130D8B7">
            <w:pPr>
              <w:pStyle w:val="9"/>
              <w:spacing w:before="72"/>
              <w:ind w:left="129"/>
              <w:jc w:val="left"/>
              <w:rPr>
                <w:sz w:val="28"/>
              </w:rPr>
            </w:pPr>
            <w:r>
              <w:rPr>
                <w:sz w:val="28"/>
              </w:rPr>
              <w:t>However,</w:t>
            </w:r>
            <w:r>
              <w:rPr>
                <w:spacing w:val="-7"/>
                <w:sz w:val="28"/>
              </w:rPr>
              <w:t xml:space="preserve"> </w:t>
            </w:r>
            <w:r>
              <w:rPr>
                <w:sz w:val="28"/>
              </w:rPr>
              <w:t>perhaps</w:t>
            </w:r>
            <w:r>
              <w:rPr>
                <w:spacing w:val="-5"/>
                <w:sz w:val="28"/>
              </w:rPr>
              <w:t xml:space="preserve"> </w:t>
            </w:r>
            <w:r>
              <w:rPr>
                <w:sz w:val="28"/>
              </w:rPr>
              <w:t>this</w:t>
            </w:r>
            <w:r>
              <w:rPr>
                <w:spacing w:val="-2"/>
                <w:sz w:val="28"/>
              </w:rPr>
              <w:t xml:space="preserve"> </w:t>
            </w:r>
            <w:r>
              <w:rPr>
                <w:sz w:val="28"/>
              </w:rPr>
              <w:t>is</w:t>
            </w:r>
            <w:r>
              <w:rPr>
                <w:spacing w:val="-1"/>
                <w:sz w:val="28"/>
              </w:rPr>
              <w:t xml:space="preserve"> </w:t>
            </w:r>
            <w:r>
              <w:rPr>
                <w:sz w:val="28"/>
              </w:rPr>
              <w:t>a</w:t>
            </w:r>
            <w:r>
              <w:rPr>
                <w:spacing w:val="-4"/>
                <w:sz w:val="28"/>
              </w:rPr>
              <w:t xml:space="preserve"> </w:t>
            </w:r>
            <w:r>
              <w:rPr>
                <w:sz w:val="28"/>
              </w:rPr>
              <w:t xml:space="preserve">little </w:t>
            </w:r>
            <w:r>
              <w:rPr>
                <w:b/>
                <w:sz w:val="28"/>
              </w:rPr>
              <w:t>(3)</w:t>
            </w:r>
            <w:r>
              <w:rPr>
                <w:b/>
                <w:spacing w:val="-5"/>
                <w:sz w:val="28"/>
              </w:rPr>
              <w:t xml:space="preserve"> </w:t>
            </w:r>
            <w:r>
              <w:rPr>
                <w:b/>
                <w:sz w:val="28"/>
              </w:rPr>
              <w:t>…</w:t>
            </w:r>
            <w:r>
              <w:rPr>
                <w:b/>
                <w:spacing w:val="-3"/>
                <w:sz w:val="28"/>
              </w:rPr>
              <w:t xml:space="preserve"> </w:t>
            </w:r>
            <w:r>
              <w:rPr>
                <w:spacing w:val="-10"/>
                <w:sz w:val="28"/>
              </w:rPr>
              <w:t>.</w:t>
            </w:r>
          </w:p>
        </w:tc>
        <w:tc>
          <w:tcPr>
            <w:tcW w:w="2621" w:type="dxa"/>
          </w:tcPr>
          <w:p w14:paraId="356FD993">
            <w:pPr>
              <w:pStyle w:val="9"/>
              <w:spacing w:before="77"/>
              <w:ind w:left="100"/>
              <w:jc w:val="left"/>
              <w:rPr>
                <w:b/>
                <w:sz w:val="28"/>
              </w:rPr>
            </w:pPr>
            <w:r>
              <w:rPr>
                <w:b/>
                <w:spacing w:val="-4"/>
                <w:sz w:val="28"/>
              </w:rPr>
              <w:t>FAIR</w:t>
            </w:r>
          </w:p>
        </w:tc>
      </w:tr>
      <w:tr w14:paraId="172C75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40" w:hRule="atLeast"/>
        </w:trPr>
        <w:tc>
          <w:tcPr>
            <w:tcW w:w="7262" w:type="dxa"/>
          </w:tcPr>
          <w:p w14:paraId="0AA54921">
            <w:pPr>
              <w:pStyle w:val="9"/>
              <w:spacing w:before="71"/>
              <w:ind w:left="129"/>
              <w:jc w:val="left"/>
              <w:rPr>
                <w:sz w:val="28"/>
              </w:rPr>
            </w:pPr>
            <w:r>
              <w:rPr>
                <w:sz w:val="28"/>
              </w:rPr>
              <w:t>There</w:t>
            </w:r>
            <w:r>
              <w:rPr>
                <w:spacing w:val="-5"/>
                <w:sz w:val="28"/>
              </w:rPr>
              <w:t xml:space="preserve"> </w:t>
            </w:r>
            <w:r>
              <w:rPr>
                <w:sz w:val="28"/>
              </w:rPr>
              <w:t>have</w:t>
            </w:r>
            <w:r>
              <w:rPr>
                <w:spacing w:val="-3"/>
                <w:sz w:val="28"/>
              </w:rPr>
              <w:t xml:space="preserve"> </w:t>
            </w:r>
            <w:r>
              <w:rPr>
                <w:sz w:val="28"/>
              </w:rPr>
              <w:t>been</w:t>
            </w:r>
            <w:r>
              <w:rPr>
                <w:spacing w:val="-5"/>
                <w:sz w:val="28"/>
              </w:rPr>
              <w:t xml:space="preserve"> </w:t>
            </w:r>
            <w:r>
              <w:rPr>
                <w:sz w:val="28"/>
              </w:rPr>
              <w:t>some</w:t>
            </w:r>
            <w:r>
              <w:rPr>
                <w:spacing w:val="-3"/>
                <w:sz w:val="28"/>
              </w:rPr>
              <w:t xml:space="preserve"> </w:t>
            </w:r>
            <w:r>
              <w:rPr>
                <w:sz w:val="28"/>
              </w:rPr>
              <w:t>wonderful</w:t>
            </w:r>
            <w:r>
              <w:rPr>
                <w:spacing w:val="1"/>
                <w:sz w:val="28"/>
              </w:rPr>
              <w:t xml:space="preserve"> </w:t>
            </w:r>
            <w:r>
              <w:rPr>
                <w:b/>
                <w:sz w:val="28"/>
              </w:rPr>
              <w:t>(4)</w:t>
            </w:r>
            <w:r>
              <w:rPr>
                <w:b/>
                <w:spacing w:val="-3"/>
                <w:sz w:val="28"/>
              </w:rPr>
              <w:t xml:space="preserve"> </w:t>
            </w:r>
            <w:r>
              <w:rPr>
                <w:b/>
                <w:sz w:val="28"/>
              </w:rPr>
              <w:t>…</w:t>
            </w:r>
            <w:r>
              <w:rPr>
                <w:b/>
                <w:spacing w:val="-5"/>
                <w:sz w:val="28"/>
              </w:rPr>
              <w:t xml:space="preserve"> </w:t>
            </w:r>
            <w:r>
              <w:rPr>
                <w:sz w:val="28"/>
              </w:rPr>
              <w:t>in</w:t>
            </w:r>
            <w:r>
              <w:rPr>
                <w:spacing w:val="-2"/>
                <w:sz w:val="28"/>
              </w:rPr>
              <w:t xml:space="preserve"> </w:t>
            </w:r>
            <w:r>
              <w:rPr>
                <w:sz w:val="28"/>
              </w:rPr>
              <w:t>recent</w:t>
            </w:r>
            <w:r>
              <w:rPr>
                <w:spacing w:val="-1"/>
                <w:sz w:val="28"/>
              </w:rPr>
              <w:t xml:space="preserve"> </w:t>
            </w:r>
            <w:r>
              <w:rPr>
                <w:spacing w:val="-2"/>
                <w:sz w:val="28"/>
              </w:rPr>
              <w:t>years.</w:t>
            </w:r>
          </w:p>
        </w:tc>
        <w:tc>
          <w:tcPr>
            <w:tcW w:w="2621" w:type="dxa"/>
          </w:tcPr>
          <w:p w14:paraId="741A4CD3">
            <w:pPr>
              <w:pStyle w:val="9"/>
              <w:spacing w:before="76"/>
              <w:ind w:left="100"/>
              <w:jc w:val="left"/>
              <w:rPr>
                <w:b/>
                <w:sz w:val="28"/>
              </w:rPr>
            </w:pPr>
            <w:r>
              <w:rPr>
                <w:b/>
                <w:spacing w:val="-2"/>
                <w:sz w:val="28"/>
              </w:rPr>
              <w:t>IMPROVE</w:t>
            </w:r>
          </w:p>
        </w:tc>
      </w:tr>
      <w:tr w14:paraId="0CEC41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28" w:hRule="atLeast"/>
        </w:trPr>
        <w:tc>
          <w:tcPr>
            <w:tcW w:w="7262" w:type="dxa"/>
          </w:tcPr>
          <w:p w14:paraId="4FA9CCAB">
            <w:pPr>
              <w:pStyle w:val="9"/>
              <w:spacing w:before="69"/>
              <w:ind w:left="129"/>
              <w:jc w:val="left"/>
              <w:rPr>
                <w:sz w:val="28"/>
              </w:rPr>
            </w:pPr>
            <w:r>
              <w:rPr>
                <w:sz w:val="28"/>
              </w:rPr>
              <w:t>There</w:t>
            </w:r>
            <w:r>
              <w:rPr>
                <w:spacing w:val="-5"/>
                <w:sz w:val="28"/>
              </w:rPr>
              <w:t xml:space="preserve"> </w:t>
            </w:r>
            <w:r>
              <w:rPr>
                <w:sz w:val="28"/>
              </w:rPr>
              <w:t>are</w:t>
            </w:r>
            <w:r>
              <w:rPr>
                <w:spacing w:val="-6"/>
                <w:sz w:val="28"/>
              </w:rPr>
              <w:t xml:space="preserve"> </w:t>
            </w:r>
            <w:r>
              <w:rPr>
                <w:sz w:val="28"/>
              </w:rPr>
              <w:t>now</w:t>
            </w:r>
            <w:r>
              <w:rPr>
                <w:spacing w:val="-3"/>
                <w:sz w:val="28"/>
              </w:rPr>
              <w:t xml:space="preserve"> </w:t>
            </w:r>
            <w:r>
              <w:rPr>
                <w:sz w:val="28"/>
              </w:rPr>
              <w:t>many</w:t>
            </w:r>
            <w:r>
              <w:rPr>
                <w:spacing w:val="-3"/>
                <w:sz w:val="28"/>
              </w:rPr>
              <w:t xml:space="preserve"> </w:t>
            </w:r>
            <w:r>
              <w:rPr>
                <w:b/>
                <w:sz w:val="28"/>
              </w:rPr>
              <w:t>(5)</w:t>
            </w:r>
            <w:r>
              <w:rPr>
                <w:b/>
                <w:spacing w:val="-3"/>
                <w:sz w:val="28"/>
              </w:rPr>
              <w:t xml:space="preserve"> </w:t>
            </w:r>
            <w:r>
              <w:rPr>
                <w:b/>
                <w:sz w:val="28"/>
              </w:rPr>
              <w:t>…</w:t>
            </w:r>
            <w:r>
              <w:rPr>
                <w:b/>
                <w:spacing w:val="-4"/>
                <w:sz w:val="28"/>
              </w:rPr>
              <w:t xml:space="preserve"> </w:t>
            </w:r>
            <w:r>
              <w:rPr>
                <w:sz w:val="28"/>
              </w:rPr>
              <w:t>restaurants</w:t>
            </w:r>
            <w:r>
              <w:rPr>
                <w:spacing w:val="-2"/>
                <w:sz w:val="28"/>
              </w:rPr>
              <w:t xml:space="preserve"> </w:t>
            </w:r>
            <w:r>
              <w:rPr>
                <w:sz w:val="28"/>
              </w:rPr>
              <w:t>serving</w:t>
            </w:r>
            <w:r>
              <w:rPr>
                <w:spacing w:val="-2"/>
                <w:sz w:val="28"/>
              </w:rPr>
              <w:t xml:space="preserve"> </w:t>
            </w:r>
            <w:r>
              <w:rPr>
                <w:sz w:val="28"/>
              </w:rPr>
              <w:t>high</w:t>
            </w:r>
            <w:r>
              <w:rPr>
                <w:spacing w:val="-2"/>
                <w:sz w:val="28"/>
              </w:rPr>
              <w:t xml:space="preserve"> quality</w:t>
            </w:r>
          </w:p>
        </w:tc>
        <w:tc>
          <w:tcPr>
            <w:tcW w:w="2621" w:type="dxa"/>
          </w:tcPr>
          <w:p w14:paraId="082D762A">
            <w:pPr>
              <w:pStyle w:val="9"/>
              <w:spacing w:before="74"/>
              <w:ind w:left="100"/>
              <w:jc w:val="left"/>
              <w:rPr>
                <w:b/>
                <w:sz w:val="28"/>
              </w:rPr>
            </w:pPr>
            <w:r>
              <w:rPr>
                <w:b/>
                <w:spacing w:val="-2"/>
                <w:sz w:val="28"/>
              </w:rPr>
              <w:t>EXCITE</w:t>
            </w:r>
          </w:p>
        </w:tc>
      </w:tr>
      <w:tr w14:paraId="50C01A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069" w:hRule="atLeast"/>
        </w:trPr>
        <w:tc>
          <w:tcPr>
            <w:tcW w:w="7262" w:type="dxa"/>
          </w:tcPr>
          <w:p w14:paraId="4A51D7D4">
            <w:pPr>
              <w:pStyle w:val="9"/>
              <w:spacing w:line="259" w:lineRule="auto"/>
              <w:ind w:left="129"/>
              <w:jc w:val="left"/>
              <w:rPr>
                <w:sz w:val="28"/>
              </w:rPr>
            </w:pPr>
            <w:r>
              <w:rPr>
                <w:sz w:val="28"/>
              </w:rPr>
              <w:t>dishes</w:t>
            </w:r>
            <w:r>
              <w:rPr>
                <w:spacing w:val="-5"/>
                <w:sz w:val="28"/>
              </w:rPr>
              <w:t xml:space="preserve"> </w:t>
            </w:r>
            <w:r>
              <w:rPr>
                <w:sz w:val="28"/>
              </w:rPr>
              <w:t>that</w:t>
            </w:r>
            <w:r>
              <w:rPr>
                <w:spacing w:val="-6"/>
                <w:sz w:val="28"/>
              </w:rPr>
              <w:t xml:space="preserve"> </w:t>
            </w:r>
            <w:r>
              <w:rPr>
                <w:sz w:val="28"/>
              </w:rPr>
              <w:t>have</w:t>
            </w:r>
            <w:r>
              <w:rPr>
                <w:spacing w:val="-3"/>
                <w:sz w:val="28"/>
              </w:rPr>
              <w:t xml:space="preserve"> </w:t>
            </w:r>
            <w:r>
              <w:rPr>
                <w:sz w:val="28"/>
              </w:rPr>
              <w:t>been</w:t>
            </w:r>
            <w:r>
              <w:rPr>
                <w:spacing w:val="-4"/>
                <w:sz w:val="28"/>
              </w:rPr>
              <w:t xml:space="preserve"> </w:t>
            </w:r>
            <w:r>
              <w:rPr>
                <w:sz w:val="28"/>
              </w:rPr>
              <w:t>very</w:t>
            </w:r>
            <w:r>
              <w:rPr>
                <w:spacing w:val="-3"/>
                <w:sz w:val="28"/>
              </w:rPr>
              <w:t xml:space="preserve"> </w:t>
            </w:r>
            <w:r>
              <w:rPr>
                <w:b/>
                <w:sz w:val="28"/>
              </w:rPr>
              <w:t>(6)</w:t>
            </w:r>
            <w:r>
              <w:rPr>
                <w:b/>
                <w:spacing w:val="-3"/>
                <w:sz w:val="28"/>
              </w:rPr>
              <w:t xml:space="preserve"> </w:t>
            </w:r>
            <w:r>
              <w:rPr>
                <w:b/>
                <w:sz w:val="28"/>
              </w:rPr>
              <w:t>…</w:t>
            </w:r>
            <w:r>
              <w:rPr>
                <w:b/>
                <w:spacing w:val="-4"/>
                <w:sz w:val="28"/>
              </w:rPr>
              <w:t xml:space="preserve"> </w:t>
            </w:r>
            <w:r>
              <w:rPr>
                <w:sz w:val="28"/>
              </w:rPr>
              <w:t>prepared.</w:t>
            </w:r>
            <w:r>
              <w:rPr>
                <w:spacing w:val="-5"/>
                <w:sz w:val="28"/>
              </w:rPr>
              <w:t xml:space="preserve"> </w:t>
            </w:r>
            <w:r>
              <w:rPr>
                <w:sz w:val="28"/>
              </w:rPr>
              <w:t>Also,</w:t>
            </w:r>
            <w:r>
              <w:rPr>
                <w:spacing w:val="-4"/>
                <w:sz w:val="28"/>
              </w:rPr>
              <w:t xml:space="preserve"> </w:t>
            </w:r>
            <w:r>
              <w:rPr>
                <w:sz w:val="28"/>
              </w:rPr>
              <w:t>many</w:t>
            </w:r>
            <w:r>
              <w:rPr>
                <w:spacing w:val="-6"/>
                <w:sz w:val="28"/>
              </w:rPr>
              <w:t xml:space="preserve"> </w:t>
            </w:r>
            <w:r>
              <w:rPr>
                <w:sz w:val="28"/>
              </w:rPr>
              <w:t>British chefs now have Michelin stars, which are only awarded to the world’s very best chefs.</w:t>
            </w:r>
          </w:p>
        </w:tc>
        <w:tc>
          <w:tcPr>
            <w:tcW w:w="2621" w:type="dxa"/>
          </w:tcPr>
          <w:p w14:paraId="1EEF6743">
            <w:pPr>
              <w:pStyle w:val="9"/>
              <w:spacing w:before="4"/>
              <w:ind w:left="100"/>
              <w:jc w:val="left"/>
              <w:rPr>
                <w:b/>
                <w:sz w:val="28"/>
              </w:rPr>
            </w:pPr>
            <w:r>
              <w:rPr>
                <w:b/>
                <w:spacing w:val="-2"/>
                <w:sz w:val="28"/>
              </w:rPr>
              <w:t>SKILL</w:t>
            </w:r>
          </w:p>
        </w:tc>
      </w:tr>
      <w:tr w14:paraId="41A3D4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59" w:hRule="atLeast"/>
        </w:trPr>
        <w:tc>
          <w:tcPr>
            <w:tcW w:w="7262" w:type="dxa"/>
          </w:tcPr>
          <w:p w14:paraId="1019E282">
            <w:pPr>
              <w:pStyle w:val="9"/>
              <w:spacing w:before="11"/>
              <w:ind w:left="129"/>
              <w:jc w:val="left"/>
              <w:rPr>
                <w:sz w:val="28"/>
              </w:rPr>
            </w:pPr>
            <w:r>
              <w:rPr>
                <w:sz w:val="28"/>
              </w:rPr>
              <w:t>A</w:t>
            </w:r>
            <w:r>
              <w:rPr>
                <w:spacing w:val="-4"/>
                <w:sz w:val="28"/>
              </w:rPr>
              <w:t xml:space="preserve"> </w:t>
            </w:r>
            <w:r>
              <w:rPr>
                <w:sz w:val="28"/>
              </w:rPr>
              <w:t>good</w:t>
            </w:r>
            <w:r>
              <w:rPr>
                <w:spacing w:val="-1"/>
                <w:sz w:val="28"/>
              </w:rPr>
              <w:t xml:space="preserve"> </w:t>
            </w:r>
            <w:r>
              <w:rPr>
                <w:b/>
                <w:sz w:val="28"/>
              </w:rPr>
              <w:t>(7)</w:t>
            </w:r>
            <w:r>
              <w:rPr>
                <w:b/>
                <w:spacing w:val="-3"/>
                <w:sz w:val="28"/>
              </w:rPr>
              <w:t xml:space="preserve"> </w:t>
            </w:r>
            <w:r>
              <w:rPr>
                <w:b/>
                <w:sz w:val="28"/>
              </w:rPr>
              <w:t>…</w:t>
            </w:r>
            <w:r>
              <w:rPr>
                <w:b/>
                <w:spacing w:val="-5"/>
                <w:sz w:val="28"/>
              </w:rPr>
              <w:t xml:space="preserve"> </w:t>
            </w:r>
            <w:r>
              <w:rPr>
                <w:sz w:val="28"/>
              </w:rPr>
              <w:t>of</w:t>
            </w:r>
            <w:r>
              <w:rPr>
                <w:spacing w:val="-2"/>
                <w:sz w:val="28"/>
              </w:rPr>
              <w:t xml:space="preserve"> </w:t>
            </w:r>
            <w:r>
              <w:rPr>
                <w:sz w:val="28"/>
              </w:rPr>
              <w:t>food</w:t>
            </w:r>
            <w:r>
              <w:rPr>
                <w:spacing w:val="-2"/>
                <w:sz w:val="28"/>
              </w:rPr>
              <w:t xml:space="preserve"> </w:t>
            </w:r>
            <w:r>
              <w:rPr>
                <w:sz w:val="28"/>
              </w:rPr>
              <w:t>is</w:t>
            </w:r>
            <w:r>
              <w:rPr>
                <w:spacing w:val="-1"/>
                <w:sz w:val="28"/>
              </w:rPr>
              <w:t xml:space="preserve"> </w:t>
            </w:r>
            <w:r>
              <w:rPr>
                <w:sz w:val="28"/>
              </w:rPr>
              <w:t>available</w:t>
            </w:r>
            <w:r>
              <w:rPr>
                <w:spacing w:val="-6"/>
                <w:sz w:val="28"/>
              </w:rPr>
              <w:t xml:space="preserve"> </w:t>
            </w:r>
            <w:r>
              <w:rPr>
                <w:sz w:val="28"/>
              </w:rPr>
              <w:t>these</w:t>
            </w:r>
            <w:r>
              <w:rPr>
                <w:spacing w:val="-2"/>
                <w:sz w:val="28"/>
              </w:rPr>
              <w:t xml:space="preserve"> </w:t>
            </w:r>
            <w:r>
              <w:rPr>
                <w:sz w:val="28"/>
              </w:rPr>
              <w:t>days,</w:t>
            </w:r>
            <w:r>
              <w:rPr>
                <w:spacing w:val="-4"/>
                <w:sz w:val="28"/>
              </w:rPr>
              <w:t xml:space="preserve"> </w:t>
            </w:r>
            <w:r>
              <w:rPr>
                <w:sz w:val="28"/>
              </w:rPr>
              <w:t>too.</w:t>
            </w:r>
            <w:r>
              <w:rPr>
                <w:spacing w:val="1"/>
                <w:sz w:val="28"/>
              </w:rPr>
              <w:t xml:space="preserve"> </w:t>
            </w:r>
            <w:r>
              <w:rPr>
                <w:sz w:val="28"/>
              </w:rPr>
              <w:t>In</w:t>
            </w:r>
            <w:r>
              <w:rPr>
                <w:spacing w:val="-1"/>
                <w:sz w:val="28"/>
              </w:rPr>
              <w:t xml:space="preserve"> </w:t>
            </w:r>
            <w:r>
              <w:rPr>
                <w:spacing w:val="-2"/>
                <w:sz w:val="28"/>
              </w:rPr>
              <w:t>other</w:t>
            </w:r>
          </w:p>
          <w:p w14:paraId="642219C3">
            <w:pPr>
              <w:pStyle w:val="9"/>
              <w:spacing w:before="53"/>
              <w:ind w:left="129"/>
              <w:jc w:val="left"/>
              <w:rPr>
                <w:sz w:val="28"/>
              </w:rPr>
            </w:pPr>
            <w:r>
              <w:rPr>
                <w:sz w:val="28"/>
              </w:rPr>
              <w:t>words,</w:t>
            </w:r>
            <w:r>
              <w:rPr>
                <w:spacing w:val="-5"/>
                <w:sz w:val="28"/>
              </w:rPr>
              <w:t xml:space="preserve"> </w:t>
            </w:r>
            <w:r>
              <w:rPr>
                <w:sz w:val="28"/>
              </w:rPr>
              <w:t>the</w:t>
            </w:r>
            <w:r>
              <w:rPr>
                <w:spacing w:val="-4"/>
                <w:sz w:val="28"/>
              </w:rPr>
              <w:t xml:space="preserve"> </w:t>
            </w:r>
            <w:r>
              <w:rPr>
                <w:sz w:val="28"/>
              </w:rPr>
              <w:t>food</w:t>
            </w:r>
            <w:r>
              <w:rPr>
                <w:spacing w:val="-3"/>
                <w:sz w:val="28"/>
              </w:rPr>
              <w:t xml:space="preserve"> </w:t>
            </w:r>
            <w:r>
              <w:rPr>
                <w:sz w:val="28"/>
              </w:rPr>
              <w:t>being</w:t>
            </w:r>
            <w:r>
              <w:rPr>
                <w:spacing w:val="-5"/>
                <w:sz w:val="28"/>
              </w:rPr>
              <w:t xml:space="preserve"> </w:t>
            </w:r>
            <w:r>
              <w:rPr>
                <w:sz w:val="28"/>
              </w:rPr>
              <w:t>served</w:t>
            </w:r>
            <w:r>
              <w:rPr>
                <w:spacing w:val="-5"/>
                <w:sz w:val="28"/>
              </w:rPr>
              <w:t xml:space="preserve"> </w:t>
            </w:r>
            <w:r>
              <w:rPr>
                <w:sz w:val="28"/>
              </w:rPr>
              <w:t>isn’t</w:t>
            </w:r>
            <w:r>
              <w:rPr>
                <w:spacing w:val="-3"/>
                <w:sz w:val="28"/>
              </w:rPr>
              <w:t xml:space="preserve"> </w:t>
            </w:r>
            <w:r>
              <w:rPr>
                <w:sz w:val="28"/>
              </w:rPr>
              <w:t>just</w:t>
            </w:r>
            <w:r>
              <w:rPr>
                <w:spacing w:val="-3"/>
                <w:sz w:val="28"/>
              </w:rPr>
              <w:t xml:space="preserve"> </w:t>
            </w:r>
            <w:r>
              <w:rPr>
                <w:sz w:val="28"/>
              </w:rPr>
              <w:t>French</w:t>
            </w:r>
            <w:r>
              <w:rPr>
                <w:spacing w:val="-2"/>
                <w:sz w:val="28"/>
              </w:rPr>
              <w:t xml:space="preserve"> gourmet.</w:t>
            </w:r>
          </w:p>
        </w:tc>
        <w:tc>
          <w:tcPr>
            <w:tcW w:w="2621" w:type="dxa"/>
          </w:tcPr>
          <w:p w14:paraId="41BD6DCA">
            <w:pPr>
              <w:pStyle w:val="9"/>
              <w:spacing w:before="16"/>
              <w:ind w:left="100"/>
              <w:jc w:val="left"/>
              <w:rPr>
                <w:b/>
                <w:sz w:val="28"/>
              </w:rPr>
            </w:pPr>
            <w:r>
              <w:rPr>
                <w:b/>
                <w:spacing w:val="-4"/>
                <w:sz w:val="28"/>
              </w:rPr>
              <w:t>VARY</w:t>
            </w:r>
          </w:p>
        </w:tc>
      </w:tr>
      <w:tr w14:paraId="6B155D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070" w:hRule="atLeast"/>
        </w:trPr>
        <w:tc>
          <w:tcPr>
            <w:tcW w:w="7262" w:type="dxa"/>
          </w:tcPr>
          <w:p w14:paraId="19CC05BC">
            <w:pPr>
              <w:pStyle w:val="9"/>
              <w:spacing w:line="259" w:lineRule="auto"/>
              <w:ind w:left="129"/>
              <w:jc w:val="left"/>
              <w:rPr>
                <w:sz w:val="28"/>
              </w:rPr>
            </w:pPr>
            <w:r>
              <w:rPr>
                <w:sz w:val="28"/>
              </w:rPr>
              <w:t xml:space="preserve">There has been a huge rise in the popularity of </w:t>
            </w:r>
            <w:r>
              <w:rPr>
                <w:b/>
                <w:sz w:val="28"/>
              </w:rPr>
              <w:t xml:space="preserve">(8) … </w:t>
            </w:r>
            <w:r>
              <w:rPr>
                <w:sz w:val="28"/>
              </w:rPr>
              <w:t>British dishes.</w:t>
            </w:r>
            <w:r>
              <w:rPr>
                <w:spacing w:val="-5"/>
                <w:sz w:val="28"/>
              </w:rPr>
              <w:t xml:space="preserve"> </w:t>
            </w:r>
            <w:r>
              <w:rPr>
                <w:sz w:val="28"/>
              </w:rPr>
              <w:t>Fortunately,</w:t>
            </w:r>
            <w:r>
              <w:rPr>
                <w:spacing w:val="-5"/>
                <w:sz w:val="28"/>
              </w:rPr>
              <w:t xml:space="preserve"> </w:t>
            </w:r>
            <w:r>
              <w:rPr>
                <w:sz w:val="28"/>
              </w:rPr>
              <w:t>gone</w:t>
            </w:r>
            <w:r>
              <w:rPr>
                <w:spacing w:val="-4"/>
                <w:sz w:val="28"/>
              </w:rPr>
              <w:t xml:space="preserve"> </w:t>
            </w:r>
            <w:r>
              <w:rPr>
                <w:sz w:val="28"/>
              </w:rPr>
              <w:t>are</w:t>
            </w:r>
            <w:r>
              <w:rPr>
                <w:spacing w:val="-4"/>
                <w:sz w:val="28"/>
              </w:rPr>
              <w:t xml:space="preserve"> </w:t>
            </w:r>
            <w:r>
              <w:rPr>
                <w:sz w:val="28"/>
              </w:rPr>
              <w:t>the</w:t>
            </w:r>
            <w:r>
              <w:rPr>
                <w:spacing w:val="-7"/>
                <w:sz w:val="28"/>
              </w:rPr>
              <w:t xml:space="preserve"> </w:t>
            </w:r>
            <w:r>
              <w:rPr>
                <w:sz w:val="28"/>
              </w:rPr>
              <w:t>days</w:t>
            </w:r>
            <w:r>
              <w:rPr>
                <w:spacing w:val="-3"/>
                <w:sz w:val="28"/>
              </w:rPr>
              <w:t xml:space="preserve"> </w:t>
            </w:r>
            <w:r>
              <w:rPr>
                <w:sz w:val="28"/>
              </w:rPr>
              <w:t>when</w:t>
            </w:r>
            <w:r>
              <w:rPr>
                <w:spacing w:val="-3"/>
                <w:sz w:val="28"/>
              </w:rPr>
              <w:t xml:space="preserve"> </w:t>
            </w:r>
            <w:r>
              <w:rPr>
                <w:sz w:val="28"/>
              </w:rPr>
              <w:t>the</w:t>
            </w:r>
            <w:r>
              <w:rPr>
                <w:spacing w:val="-4"/>
                <w:sz w:val="28"/>
              </w:rPr>
              <w:t xml:space="preserve"> </w:t>
            </w:r>
            <w:r>
              <w:rPr>
                <w:sz w:val="28"/>
              </w:rPr>
              <w:t>only</w:t>
            </w:r>
            <w:r>
              <w:rPr>
                <w:spacing w:val="-8"/>
                <w:sz w:val="28"/>
              </w:rPr>
              <w:t xml:space="preserve"> </w:t>
            </w:r>
            <w:r>
              <w:rPr>
                <w:sz w:val="28"/>
              </w:rPr>
              <w:t>things</w:t>
            </w:r>
            <w:r>
              <w:rPr>
                <w:spacing w:val="-3"/>
                <w:sz w:val="28"/>
              </w:rPr>
              <w:t xml:space="preserve"> </w:t>
            </w:r>
            <w:r>
              <w:rPr>
                <w:sz w:val="28"/>
              </w:rPr>
              <w:t>on the menu were boiled vegetables and stewed meat!</w:t>
            </w:r>
          </w:p>
        </w:tc>
        <w:tc>
          <w:tcPr>
            <w:tcW w:w="2621" w:type="dxa"/>
          </w:tcPr>
          <w:p w14:paraId="2AEE979C">
            <w:pPr>
              <w:pStyle w:val="9"/>
              <w:spacing w:before="5"/>
              <w:ind w:left="100"/>
              <w:jc w:val="left"/>
              <w:rPr>
                <w:b/>
                <w:sz w:val="28"/>
              </w:rPr>
            </w:pPr>
            <w:r>
              <w:rPr>
                <w:b/>
                <w:spacing w:val="-2"/>
                <w:sz w:val="28"/>
              </w:rPr>
              <w:t>TRADITION</w:t>
            </w:r>
          </w:p>
        </w:tc>
      </w:tr>
      <w:tr w14:paraId="73E344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60" w:hRule="atLeast"/>
        </w:trPr>
        <w:tc>
          <w:tcPr>
            <w:tcW w:w="7262" w:type="dxa"/>
          </w:tcPr>
          <w:p w14:paraId="0F68690D">
            <w:pPr>
              <w:pStyle w:val="9"/>
              <w:spacing w:before="11"/>
              <w:ind w:left="129"/>
              <w:jc w:val="left"/>
              <w:rPr>
                <w:sz w:val="28"/>
              </w:rPr>
            </w:pPr>
            <w:r>
              <w:rPr>
                <w:sz w:val="28"/>
              </w:rPr>
              <w:t>So,</w:t>
            </w:r>
            <w:r>
              <w:rPr>
                <w:spacing w:val="-4"/>
                <w:sz w:val="28"/>
              </w:rPr>
              <w:t xml:space="preserve"> </w:t>
            </w:r>
            <w:r>
              <w:rPr>
                <w:sz w:val="28"/>
              </w:rPr>
              <w:t>the</w:t>
            </w:r>
            <w:r>
              <w:rPr>
                <w:spacing w:val="-2"/>
                <w:sz w:val="28"/>
              </w:rPr>
              <w:t xml:space="preserve"> </w:t>
            </w:r>
            <w:r>
              <w:rPr>
                <w:sz w:val="28"/>
              </w:rPr>
              <w:t>next</w:t>
            </w:r>
            <w:r>
              <w:rPr>
                <w:spacing w:val="-1"/>
                <w:sz w:val="28"/>
              </w:rPr>
              <w:t xml:space="preserve"> </w:t>
            </w:r>
            <w:r>
              <w:rPr>
                <w:sz w:val="28"/>
              </w:rPr>
              <w:t>time</w:t>
            </w:r>
            <w:r>
              <w:rPr>
                <w:spacing w:val="-2"/>
                <w:sz w:val="28"/>
              </w:rPr>
              <w:t xml:space="preserve"> </w:t>
            </w:r>
            <w:r>
              <w:rPr>
                <w:sz w:val="28"/>
              </w:rPr>
              <w:t>you</w:t>
            </w:r>
            <w:r>
              <w:rPr>
                <w:spacing w:val="-1"/>
                <w:sz w:val="28"/>
              </w:rPr>
              <w:t xml:space="preserve"> </w:t>
            </w:r>
            <w:r>
              <w:rPr>
                <w:sz w:val="28"/>
              </w:rPr>
              <w:t>get</w:t>
            </w:r>
            <w:r>
              <w:rPr>
                <w:spacing w:val="-1"/>
                <w:sz w:val="28"/>
              </w:rPr>
              <w:t xml:space="preserve"> </w:t>
            </w:r>
            <w:r>
              <w:rPr>
                <w:sz w:val="28"/>
              </w:rPr>
              <w:t>a</w:t>
            </w:r>
            <w:r>
              <w:rPr>
                <w:spacing w:val="-4"/>
                <w:sz w:val="28"/>
              </w:rPr>
              <w:t xml:space="preserve"> </w:t>
            </w:r>
            <w:r>
              <w:rPr>
                <w:sz w:val="28"/>
              </w:rPr>
              <w:t>chance,</w:t>
            </w:r>
            <w:r>
              <w:rPr>
                <w:spacing w:val="-6"/>
                <w:sz w:val="28"/>
              </w:rPr>
              <w:t xml:space="preserve"> </w:t>
            </w:r>
            <w:r>
              <w:rPr>
                <w:sz w:val="28"/>
              </w:rPr>
              <w:t>be</w:t>
            </w:r>
            <w:r>
              <w:rPr>
                <w:spacing w:val="2"/>
                <w:sz w:val="28"/>
              </w:rPr>
              <w:t xml:space="preserve"> </w:t>
            </w:r>
            <w:r>
              <w:rPr>
                <w:b/>
                <w:sz w:val="28"/>
              </w:rPr>
              <w:t>(9)</w:t>
            </w:r>
            <w:r>
              <w:rPr>
                <w:b/>
                <w:spacing w:val="-2"/>
                <w:sz w:val="28"/>
              </w:rPr>
              <w:t xml:space="preserve"> </w:t>
            </w:r>
            <w:r>
              <w:rPr>
                <w:b/>
                <w:sz w:val="28"/>
              </w:rPr>
              <w:t>…</w:t>
            </w:r>
            <w:r>
              <w:rPr>
                <w:b/>
                <w:spacing w:val="-4"/>
                <w:sz w:val="28"/>
              </w:rPr>
              <w:t xml:space="preserve"> </w:t>
            </w:r>
            <w:r>
              <w:rPr>
                <w:sz w:val="28"/>
              </w:rPr>
              <w:t>and</w:t>
            </w:r>
            <w:r>
              <w:rPr>
                <w:spacing w:val="-1"/>
                <w:sz w:val="28"/>
              </w:rPr>
              <w:t xml:space="preserve"> </w:t>
            </w:r>
            <w:r>
              <w:rPr>
                <w:sz w:val="28"/>
              </w:rPr>
              <w:t>try</w:t>
            </w:r>
            <w:r>
              <w:rPr>
                <w:spacing w:val="-5"/>
                <w:sz w:val="28"/>
              </w:rPr>
              <w:t xml:space="preserve"> </w:t>
            </w:r>
            <w:r>
              <w:rPr>
                <w:sz w:val="28"/>
              </w:rPr>
              <w:t>some</w:t>
            </w:r>
            <w:r>
              <w:rPr>
                <w:spacing w:val="-2"/>
                <w:sz w:val="28"/>
              </w:rPr>
              <w:t xml:space="preserve"> </w:t>
            </w:r>
            <w:r>
              <w:rPr>
                <w:spacing w:val="-4"/>
                <w:sz w:val="28"/>
              </w:rPr>
              <w:t>real</w:t>
            </w:r>
          </w:p>
          <w:p w14:paraId="33279E13">
            <w:pPr>
              <w:pStyle w:val="9"/>
              <w:spacing w:before="53"/>
              <w:ind w:left="129"/>
              <w:jc w:val="left"/>
              <w:rPr>
                <w:sz w:val="28"/>
              </w:rPr>
            </w:pPr>
            <w:r>
              <w:rPr>
                <w:sz w:val="28"/>
              </w:rPr>
              <w:t>British</w:t>
            </w:r>
            <w:r>
              <w:rPr>
                <w:spacing w:val="-3"/>
                <w:sz w:val="28"/>
              </w:rPr>
              <w:t xml:space="preserve"> </w:t>
            </w:r>
            <w:r>
              <w:rPr>
                <w:sz w:val="28"/>
              </w:rPr>
              <w:t>food.</w:t>
            </w:r>
            <w:r>
              <w:rPr>
                <w:spacing w:val="-5"/>
                <w:sz w:val="28"/>
              </w:rPr>
              <w:t xml:space="preserve"> </w:t>
            </w:r>
            <w:r>
              <w:rPr>
                <w:sz w:val="28"/>
              </w:rPr>
              <w:t>You</w:t>
            </w:r>
            <w:r>
              <w:rPr>
                <w:spacing w:val="-3"/>
                <w:sz w:val="28"/>
              </w:rPr>
              <w:t xml:space="preserve"> </w:t>
            </w:r>
            <w:r>
              <w:rPr>
                <w:sz w:val="28"/>
              </w:rPr>
              <w:t>just</w:t>
            </w:r>
            <w:r>
              <w:rPr>
                <w:spacing w:val="-4"/>
                <w:sz w:val="28"/>
              </w:rPr>
              <w:t xml:space="preserve"> </w:t>
            </w:r>
            <w:r>
              <w:rPr>
                <w:sz w:val="28"/>
              </w:rPr>
              <w:t>might</w:t>
            </w:r>
            <w:r>
              <w:rPr>
                <w:spacing w:val="-3"/>
                <w:sz w:val="28"/>
              </w:rPr>
              <w:t xml:space="preserve"> </w:t>
            </w:r>
            <w:r>
              <w:rPr>
                <w:sz w:val="28"/>
              </w:rPr>
              <w:t>find</w:t>
            </w:r>
            <w:r>
              <w:rPr>
                <w:spacing w:val="-6"/>
                <w:sz w:val="28"/>
              </w:rPr>
              <w:t xml:space="preserve"> </w:t>
            </w:r>
            <w:r>
              <w:rPr>
                <w:sz w:val="28"/>
              </w:rPr>
              <w:t>it</w:t>
            </w:r>
            <w:r>
              <w:rPr>
                <w:spacing w:val="-7"/>
                <w:sz w:val="28"/>
              </w:rPr>
              <w:t xml:space="preserve"> </w:t>
            </w:r>
            <w:r>
              <w:rPr>
                <w:sz w:val="28"/>
              </w:rPr>
              <w:t>no</w:t>
            </w:r>
            <w:r>
              <w:rPr>
                <w:spacing w:val="-3"/>
                <w:sz w:val="28"/>
              </w:rPr>
              <w:t xml:space="preserve"> </w:t>
            </w:r>
            <w:r>
              <w:rPr>
                <w:sz w:val="28"/>
              </w:rPr>
              <w:t>longer</w:t>
            </w:r>
            <w:r>
              <w:rPr>
                <w:spacing w:val="-3"/>
                <w:sz w:val="28"/>
              </w:rPr>
              <w:t xml:space="preserve"> </w:t>
            </w:r>
            <w:r>
              <w:rPr>
                <w:spacing w:val="-2"/>
                <w:sz w:val="28"/>
              </w:rPr>
              <w:t>deserves</w:t>
            </w:r>
          </w:p>
        </w:tc>
        <w:tc>
          <w:tcPr>
            <w:tcW w:w="2621" w:type="dxa"/>
          </w:tcPr>
          <w:p w14:paraId="2929A01E">
            <w:pPr>
              <w:pStyle w:val="9"/>
              <w:spacing w:before="16"/>
              <w:ind w:left="100"/>
              <w:jc w:val="left"/>
              <w:rPr>
                <w:b/>
                <w:sz w:val="28"/>
              </w:rPr>
            </w:pPr>
            <w:r>
              <w:rPr>
                <w:b/>
                <w:spacing w:val="-2"/>
                <w:sz w:val="28"/>
              </w:rPr>
              <w:t>ADVENTURE</w:t>
            </w:r>
          </w:p>
        </w:tc>
      </w:tr>
      <w:tr w14:paraId="649A67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31" w:hRule="atLeast"/>
        </w:trPr>
        <w:tc>
          <w:tcPr>
            <w:tcW w:w="7262" w:type="dxa"/>
          </w:tcPr>
          <w:p w14:paraId="707831C3">
            <w:pPr>
              <w:pStyle w:val="9"/>
              <w:spacing w:before="71"/>
              <w:ind w:left="129"/>
              <w:jc w:val="left"/>
              <w:rPr>
                <w:sz w:val="28"/>
              </w:rPr>
            </w:pPr>
            <w:r>
              <w:rPr>
                <w:sz w:val="28"/>
              </w:rPr>
              <w:t>its</w:t>
            </w:r>
            <w:r>
              <w:rPr>
                <w:spacing w:val="-2"/>
                <w:sz w:val="28"/>
              </w:rPr>
              <w:t xml:space="preserve"> </w:t>
            </w:r>
            <w:r>
              <w:rPr>
                <w:sz w:val="28"/>
              </w:rPr>
              <w:t>terrible</w:t>
            </w:r>
            <w:r>
              <w:rPr>
                <w:spacing w:val="-3"/>
                <w:sz w:val="28"/>
              </w:rPr>
              <w:t xml:space="preserve"> </w:t>
            </w:r>
            <w:r>
              <w:rPr>
                <w:b/>
                <w:sz w:val="28"/>
              </w:rPr>
              <w:t>(10)</w:t>
            </w:r>
            <w:r>
              <w:rPr>
                <w:b/>
                <w:spacing w:val="-2"/>
                <w:sz w:val="28"/>
              </w:rPr>
              <w:t xml:space="preserve"> </w:t>
            </w:r>
            <w:r>
              <w:rPr>
                <w:b/>
                <w:sz w:val="28"/>
              </w:rPr>
              <w:t>…</w:t>
            </w:r>
            <w:r>
              <w:rPr>
                <w:b/>
                <w:spacing w:val="-3"/>
                <w:sz w:val="28"/>
              </w:rPr>
              <w:t xml:space="preserve"> </w:t>
            </w:r>
            <w:r>
              <w:rPr>
                <w:spacing w:val="-10"/>
                <w:sz w:val="28"/>
              </w:rPr>
              <w:t>.</w:t>
            </w:r>
          </w:p>
        </w:tc>
        <w:tc>
          <w:tcPr>
            <w:tcW w:w="2621" w:type="dxa"/>
          </w:tcPr>
          <w:p w14:paraId="6D061361">
            <w:pPr>
              <w:pStyle w:val="9"/>
              <w:spacing w:before="76"/>
              <w:ind w:left="100"/>
              <w:jc w:val="left"/>
              <w:rPr>
                <w:b/>
                <w:sz w:val="28"/>
              </w:rPr>
            </w:pPr>
            <w:r>
              <w:rPr>
                <w:b/>
                <w:spacing w:val="-2"/>
                <w:sz w:val="28"/>
              </w:rPr>
              <w:t>REPUTE</w:t>
            </w:r>
          </w:p>
        </w:tc>
      </w:tr>
    </w:tbl>
    <w:p w14:paraId="6EEE5443">
      <w:pPr>
        <w:pStyle w:val="9"/>
        <w:spacing w:after="0"/>
        <w:jc w:val="left"/>
        <w:rPr>
          <w:b/>
          <w:sz w:val="28"/>
        </w:rPr>
        <w:sectPr>
          <w:type w:val="continuous"/>
          <w:pgSz w:w="11930" w:h="16850"/>
          <w:pgMar w:top="1300" w:right="992" w:bottom="1060" w:left="992" w:header="672" w:footer="854" w:gutter="0"/>
          <w:cols w:space="720" w:num="1"/>
        </w:sectPr>
      </w:pPr>
    </w:p>
    <w:p w14:paraId="3B9AE910">
      <w:pPr>
        <w:spacing w:before="119"/>
        <w:ind w:left="128" w:right="0" w:firstLine="0"/>
        <w:jc w:val="left"/>
        <w:rPr>
          <w:b/>
          <w:sz w:val="28"/>
        </w:rPr>
      </w:pPr>
      <w:r>
        <w:rPr>
          <w:b/>
          <w:sz w:val="28"/>
        </w:rPr>
        <w:t>Task</w:t>
      </w:r>
      <w:r>
        <w:rPr>
          <w:b/>
          <w:spacing w:val="-7"/>
          <w:sz w:val="28"/>
        </w:rPr>
        <w:t xml:space="preserve"> </w:t>
      </w:r>
      <w:r>
        <w:rPr>
          <w:b/>
          <w:sz w:val="28"/>
        </w:rPr>
        <w:t>2.</w:t>
      </w:r>
      <w:r>
        <w:rPr>
          <w:b/>
          <w:spacing w:val="-2"/>
          <w:sz w:val="28"/>
        </w:rPr>
        <w:t xml:space="preserve"> </w:t>
      </w:r>
      <w:r>
        <w:rPr>
          <w:b/>
          <w:sz w:val="28"/>
        </w:rPr>
        <w:t xml:space="preserve">Questions </w:t>
      </w:r>
      <w:r>
        <w:rPr>
          <w:b/>
          <w:spacing w:val="-2"/>
          <w:sz w:val="28"/>
        </w:rPr>
        <w:t>11–20</w:t>
      </w:r>
    </w:p>
    <w:p w14:paraId="0C8DF186">
      <w:pPr>
        <w:pStyle w:val="6"/>
        <w:spacing w:before="26"/>
        <w:rPr>
          <w:b/>
          <w:sz w:val="20"/>
        </w:rPr>
      </w:pPr>
      <w:r>
        <w:rPr>
          <w:b/>
          <w:sz w:val="20"/>
        </w:rPr>
        <mc:AlternateContent>
          <mc:Choice Requires="wpg">
            <w:drawing>
              <wp:anchor distT="0" distB="0" distL="0" distR="0" simplePos="0" relativeHeight="251675648" behindDoc="1" locked="0" layoutInCell="1" allowOverlap="1">
                <wp:simplePos x="0" y="0"/>
                <wp:positionH relativeFrom="page">
                  <wp:posOffset>641350</wp:posOffset>
                </wp:positionH>
                <wp:positionV relativeFrom="paragraph">
                  <wp:posOffset>177800</wp:posOffset>
                </wp:positionV>
                <wp:extent cx="6273800" cy="859790"/>
                <wp:effectExtent l="0" t="0" r="0" b="0"/>
                <wp:wrapTopAndBottom/>
                <wp:docPr id="26" name="Group 26"/>
                <wp:cNvGraphicFramePr/>
                <a:graphic xmlns:a="http://schemas.openxmlformats.org/drawingml/2006/main">
                  <a:graphicData uri="http://schemas.microsoft.com/office/word/2010/wordprocessingGroup">
                    <wpg:wgp>
                      <wpg:cNvGrpSpPr/>
                      <wpg:grpSpPr>
                        <a:xfrm>
                          <a:off x="0" y="0"/>
                          <a:ext cx="6273800" cy="859790"/>
                          <a:chOff x="0" y="0"/>
                          <a:chExt cx="6273800" cy="859790"/>
                        </a:xfrm>
                      </wpg:grpSpPr>
                      <wps:wsp>
                        <wps:cNvPr id="27" name="Graphic 27"/>
                        <wps:cNvSpPr/>
                        <wps:spPr>
                          <a:xfrm>
                            <a:off x="0" y="0"/>
                            <a:ext cx="6273800" cy="12700"/>
                          </a:xfrm>
                          <a:custGeom>
                            <a:avLst/>
                            <a:gdLst/>
                            <a:ahLst/>
                            <a:cxnLst/>
                            <a:rect l="l" t="t" r="r" b="b"/>
                            <a:pathLst>
                              <a:path w="6273800" h="12700">
                                <a:moveTo>
                                  <a:pt x="6273800" y="0"/>
                                </a:moveTo>
                                <a:lnTo>
                                  <a:pt x="0" y="0"/>
                                </a:lnTo>
                                <a:lnTo>
                                  <a:pt x="0" y="12700"/>
                                </a:lnTo>
                                <a:lnTo>
                                  <a:pt x="6273800" y="12700"/>
                                </a:lnTo>
                                <a:lnTo>
                                  <a:pt x="6273800" y="0"/>
                                </a:lnTo>
                                <a:close/>
                              </a:path>
                            </a:pathLst>
                          </a:custGeom>
                          <a:solidFill>
                            <a:srgbClr val="000000"/>
                          </a:solidFill>
                        </wps:spPr>
                        <wps:bodyPr wrap="square" lIns="0" tIns="0" rIns="0" bIns="0" rtlCol="0">
                          <a:noAutofit/>
                        </wps:bodyPr>
                      </wps:wsp>
                      <wps:wsp>
                        <wps:cNvPr id="28" name="Graphic 28"/>
                        <wps:cNvSpPr/>
                        <wps:spPr>
                          <a:xfrm>
                            <a:off x="0" y="3175"/>
                            <a:ext cx="6273800" cy="856615"/>
                          </a:xfrm>
                          <a:custGeom>
                            <a:avLst/>
                            <a:gdLst/>
                            <a:ahLst/>
                            <a:cxnLst/>
                            <a:rect l="l" t="t" r="r" b="b"/>
                            <a:pathLst>
                              <a:path w="6273800" h="856615">
                                <a:moveTo>
                                  <a:pt x="0" y="853440"/>
                                </a:moveTo>
                                <a:lnTo>
                                  <a:pt x="6273800" y="853440"/>
                                </a:lnTo>
                              </a:path>
                              <a:path w="6273800" h="856615">
                                <a:moveTo>
                                  <a:pt x="3175" y="0"/>
                                </a:moveTo>
                                <a:lnTo>
                                  <a:pt x="3175" y="856615"/>
                                </a:lnTo>
                              </a:path>
                              <a:path w="6273800" h="856615">
                                <a:moveTo>
                                  <a:pt x="6270625" y="6350"/>
                                </a:moveTo>
                                <a:lnTo>
                                  <a:pt x="6270625" y="856615"/>
                                </a:lnTo>
                              </a:path>
                            </a:pathLst>
                          </a:custGeom>
                          <a:ln w="6350">
                            <a:solidFill>
                              <a:srgbClr val="000000"/>
                            </a:solidFill>
                            <a:prstDash val="solid"/>
                          </a:ln>
                        </wps:spPr>
                        <wps:bodyPr wrap="square" lIns="0" tIns="0" rIns="0" bIns="0" rtlCol="0">
                          <a:noAutofit/>
                        </wps:bodyPr>
                      </wps:wsp>
                      <wps:wsp>
                        <wps:cNvPr id="29" name="Textbox 29"/>
                        <wps:cNvSpPr txBox="1"/>
                        <wps:spPr>
                          <a:xfrm>
                            <a:off x="6350" y="12700"/>
                            <a:ext cx="6261100" cy="840740"/>
                          </a:xfrm>
                          <a:prstGeom prst="rect">
                            <a:avLst/>
                          </a:prstGeom>
                        </wps:spPr>
                        <wps:txbx>
                          <w:txbxContent>
                            <w:p w14:paraId="17B8E225">
                              <w:pPr>
                                <w:spacing w:before="0" w:line="290" w:lineRule="exact"/>
                                <w:ind w:left="120" w:right="0" w:firstLine="0"/>
                                <w:jc w:val="both"/>
                                <w:rPr>
                                  <w:i/>
                                  <w:sz w:val="28"/>
                                </w:rPr>
                              </w:pPr>
                              <w:r>
                                <w:rPr>
                                  <w:i/>
                                  <w:sz w:val="28"/>
                                </w:rPr>
                                <w:t>For</w:t>
                              </w:r>
                              <w:r>
                                <w:rPr>
                                  <w:i/>
                                  <w:spacing w:val="-5"/>
                                  <w:sz w:val="28"/>
                                </w:rPr>
                                <w:t xml:space="preserve"> </w:t>
                              </w:r>
                              <w:r>
                                <w:rPr>
                                  <w:i/>
                                  <w:sz w:val="28"/>
                                </w:rPr>
                                <w:t>items</w:t>
                              </w:r>
                              <w:r>
                                <w:rPr>
                                  <w:i/>
                                  <w:spacing w:val="-5"/>
                                  <w:sz w:val="28"/>
                                </w:rPr>
                                <w:t xml:space="preserve"> </w:t>
                              </w:r>
                              <w:r>
                                <w:rPr>
                                  <w:b/>
                                  <w:i/>
                                  <w:sz w:val="28"/>
                                </w:rPr>
                                <w:t>11–20</w:t>
                              </w:r>
                              <w:r>
                                <w:rPr>
                                  <w:i/>
                                  <w:sz w:val="28"/>
                                </w:rPr>
                                <w:t>,</w:t>
                              </w:r>
                              <w:r>
                                <w:rPr>
                                  <w:i/>
                                  <w:spacing w:val="-5"/>
                                  <w:sz w:val="28"/>
                                </w:rPr>
                                <w:t xml:space="preserve"> </w:t>
                              </w:r>
                              <w:r>
                                <w:rPr>
                                  <w:i/>
                                  <w:sz w:val="28"/>
                                </w:rPr>
                                <w:t>complete</w:t>
                              </w:r>
                              <w:r>
                                <w:rPr>
                                  <w:i/>
                                  <w:spacing w:val="-4"/>
                                  <w:sz w:val="28"/>
                                </w:rPr>
                                <w:t xml:space="preserve"> </w:t>
                              </w:r>
                              <w:r>
                                <w:rPr>
                                  <w:i/>
                                  <w:sz w:val="28"/>
                                </w:rPr>
                                <w:t>the</w:t>
                              </w:r>
                              <w:r>
                                <w:rPr>
                                  <w:i/>
                                  <w:spacing w:val="-4"/>
                                  <w:sz w:val="28"/>
                                </w:rPr>
                                <w:t xml:space="preserve"> </w:t>
                              </w:r>
                              <w:r>
                                <w:rPr>
                                  <w:i/>
                                  <w:sz w:val="28"/>
                                </w:rPr>
                                <w:t>second</w:t>
                              </w:r>
                              <w:r>
                                <w:rPr>
                                  <w:i/>
                                  <w:spacing w:val="-3"/>
                                  <w:sz w:val="28"/>
                                </w:rPr>
                                <w:t xml:space="preserve"> </w:t>
                              </w:r>
                              <w:r>
                                <w:rPr>
                                  <w:i/>
                                  <w:sz w:val="28"/>
                                </w:rPr>
                                <w:t>sentence</w:t>
                              </w:r>
                              <w:r>
                                <w:rPr>
                                  <w:i/>
                                  <w:spacing w:val="-3"/>
                                  <w:sz w:val="28"/>
                                </w:rPr>
                                <w:t xml:space="preserve"> </w:t>
                              </w:r>
                              <w:r>
                                <w:rPr>
                                  <w:i/>
                                  <w:sz w:val="28"/>
                                </w:rPr>
                                <w:t>so</w:t>
                              </w:r>
                              <w:r>
                                <w:rPr>
                                  <w:i/>
                                  <w:spacing w:val="-3"/>
                                  <w:sz w:val="28"/>
                                </w:rPr>
                                <w:t xml:space="preserve"> </w:t>
                              </w:r>
                              <w:r>
                                <w:rPr>
                                  <w:i/>
                                  <w:sz w:val="28"/>
                                </w:rPr>
                                <w:t>that</w:t>
                              </w:r>
                              <w:r>
                                <w:rPr>
                                  <w:i/>
                                  <w:spacing w:val="-3"/>
                                  <w:sz w:val="28"/>
                                </w:rPr>
                                <w:t xml:space="preserve"> </w:t>
                              </w:r>
                              <w:r>
                                <w:rPr>
                                  <w:i/>
                                  <w:sz w:val="28"/>
                                </w:rPr>
                                <w:t>it</w:t>
                              </w:r>
                              <w:r>
                                <w:rPr>
                                  <w:i/>
                                  <w:spacing w:val="-3"/>
                                  <w:sz w:val="28"/>
                                </w:rPr>
                                <w:t xml:space="preserve"> </w:t>
                              </w:r>
                              <w:r>
                                <w:rPr>
                                  <w:i/>
                                  <w:sz w:val="28"/>
                                </w:rPr>
                                <w:t>has</w:t>
                              </w:r>
                              <w:r>
                                <w:rPr>
                                  <w:i/>
                                  <w:spacing w:val="-3"/>
                                  <w:sz w:val="28"/>
                                </w:rPr>
                                <w:t xml:space="preserve"> </w:t>
                              </w:r>
                              <w:r>
                                <w:rPr>
                                  <w:i/>
                                  <w:sz w:val="28"/>
                                </w:rPr>
                                <w:t>a</w:t>
                              </w:r>
                              <w:r>
                                <w:rPr>
                                  <w:i/>
                                  <w:spacing w:val="-7"/>
                                  <w:sz w:val="28"/>
                                </w:rPr>
                                <w:t xml:space="preserve"> </w:t>
                              </w:r>
                              <w:r>
                                <w:rPr>
                                  <w:i/>
                                  <w:sz w:val="28"/>
                                </w:rPr>
                                <w:t>similar</w:t>
                              </w:r>
                              <w:r>
                                <w:rPr>
                                  <w:i/>
                                  <w:spacing w:val="-3"/>
                                  <w:sz w:val="28"/>
                                </w:rPr>
                                <w:t xml:space="preserve"> </w:t>
                              </w:r>
                              <w:r>
                                <w:rPr>
                                  <w:i/>
                                  <w:sz w:val="28"/>
                                </w:rPr>
                                <w:t>meaning</w:t>
                              </w:r>
                              <w:r>
                                <w:rPr>
                                  <w:i/>
                                  <w:spacing w:val="-3"/>
                                  <w:sz w:val="28"/>
                                </w:rPr>
                                <w:t xml:space="preserve"> </w:t>
                              </w:r>
                              <w:r>
                                <w:rPr>
                                  <w:i/>
                                  <w:sz w:val="28"/>
                                </w:rPr>
                                <w:t>to</w:t>
                              </w:r>
                              <w:r>
                                <w:rPr>
                                  <w:i/>
                                  <w:spacing w:val="-2"/>
                                  <w:sz w:val="28"/>
                                </w:rPr>
                                <w:t xml:space="preserve"> </w:t>
                              </w:r>
                              <w:r>
                                <w:rPr>
                                  <w:i/>
                                  <w:spacing w:val="-5"/>
                                  <w:sz w:val="28"/>
                                </w:rPr>
                                <w:t>the</w:t>
                              </w:r>
                            </w:p>
                            <w:p w14:paraId="4E006366">
                              <w:pPr>
                                <w:spacing w:before="16" w:line="249" w:lineRule="auto"/>
                                <w:ind w:left="120" w:right="118" w:firstLine="0"/>
                                <w:jc w:val="both"/>
                                <w:rPr>
                                  <w:i/>
                                  <w:sz w:val="28"/>
                                </w:rPr>
                              </w:pPr>
                              <w:r>
                                <w:rPr>
                                  <w:i/>
                                  <w:sz w:val="28"/>
                                </w:rPr>
                                <w:t xml:space="preserve">first sentence, using the word given. </w:t>
                              </w:r>
                              <w:r>
                                <w:rPr>
                                  <w:b/>
                                  <w:i/>
                                  <w:sz w:val="28"/>
                                </w:rPr>
                                <w:t xml:space="preserve">Do not change the word given. </w:t>
                              </w:r>
                              <w:r>
                                <w:rPr>
                                  <w:i/>
                                  <w:sz w:val="28"/>
                                </w:rPr>
                                <w:t xml:space="preserve">Use </w:t>
                              </w:r>
                              <w:r>
                                <w:rPr>
                                  <w:b/>
                                  <w:i/>
                                  <w:sz w:val="28"/>
                                </w:rPr>
                                <w:t xml:space="preserve">from three to five </w:t>
                              </w:r>
                              <w:r>
                                <w:rPr>
                                  <w:i/>
                                  <w:sz w:val="28"/>
                                </w:rPr>
                                <w:t xml:space="preserve">words. </w:t>
                              </w:r>
                              <w:r>
                                <w:rPr>
                                  <w:b/>
                                  <w:i/>
                                  <w:sz w:val="28"/>
                                </w:rPr>
                                <w:t>The number of words you should put in the gap is specified in each case</w:t>
                              </w:r>
                              <w:r>
                                <w:rPr>
                                  <w:i/>
                                  <w:sz w:val="28"/>
                                </w:rPr>
                                <w:t xml:space="preserve">. </w:t>
                              </w:r>
                              <w:r>
                                <w:rPr>
                                  <w:b/>
                                  <w:i/>
                                  <w:sz w:val="28"/>
                                </w:rPr>
                                <w:t xml:space="preserve">Do NOT use contracted forms. </w:t>
                              </w:r>
                              <w:r>
                                <w:rPr>
                                  <w:i/>
                                  <w:sz w:val="28"/>
                                </w:rPr>
                                <w:t>There is an example at the beginning (</w:t>
                              </w:r>
                              <w:r>
                                <w:rPr>
                                  <w:b/>
                                  <w:i/>
                                  <w:sz w:val="28"/>
                                </w:rPr>
                                <w:t>0</w:t>
                              </w:r>
                              <w:r>
                                <w:rPr>
                                  <w:i/>
                                  <w:sz w:val="28"/>
                                </w:rPr>
                                <w:t>).</w:t>
                              </w:r>
                            </w:p>
                          </w:txbxContent>
                        </wps:txbx>
                        <wps:bodyPr wrap="square" lIns="0" tIns="0" rIns="0" bIns="0" rtlCol="0">
                          <a:noAutofit/>
                        </wps:bodyPr>
                      </wps:wsp>
                    </wpg:wgp>
                  </a:graphicData>
                </a:graphic>
              </wp:anchor>
            </w:drawing>
          </mc:Choice>
          <mc:Fallback>
            <w:pict>
              <v:group id="Group 26" o:spid="_x0000_s1026" o:spt="203" style="position:absolute;left:0pt;margin-left:50.5pt;margin-top:14pt;height:67.7pt;width:494pt;mso-position-horizontal-relative:page;mso-wrap-distance-bottom:0pt;mso-wrap-distance-top:0pt;z-index:-251640832;mso-width-relative:page;mso-height-relative:page;" coordsize="6273800,859790" o:gfxdata="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">
                <o:lock v:ext="edit" aspectratio="f"/>
                <v:shape id="Graphic 27" o:spid="_x0000_s1026" o:spt="100" style="position:absolute;left:0;top:0;height:12700;width:6273800;" fillcolor="#000000" filled="t" stroked="f" coordsize="6273800,12700" o:gfxdata="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KnhdvQAA&#10;ANsAAAAPAAAAAAAAAAEAIAAAACIAAABkcnMvZG93bnJldi54bWxQSwECFAAUAAAACACHTuJAMy8F&#10;njsAAAA5AAAAEAAAAAAAAAABACAAAAAMAQAAZHJzL3NoYXBleG1sLnhtbFBLBQYAAAAABgAGAFsB&#10;AAC2AwAAAAA=&#10;" path="m6273800,0l0,0,0,12700,6273800,12700,6273800,0xe">
                  <v:fill on="t" focussize="0,0"/>
                  <v:stroke on="f"/>
                  <v:imagedata o:title=""/>
                  <o:lock v:ext="edit" aspectratio="f"/>
                  <v:textbox inset="0mm,0mm,0mm,0mm"/>
                </v:shape>
                <v:shape id="Graphic 28" o:spid="_x0000_s1026" o:spt="100" style="position:absolute;left:0;top:3175;height:856615;width:6273800;" filled="f" stroked="t" coordsize="6273800,856615" o:gfxdata="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OzxTZrgAAADbAAAA&#10;DwAAAAAAAAABACAAAAAiAAAAZHJzL2Rvd25yZXYueG1sUEsBAhQAFAAAAAgAh07iQDMvBZ47AAAA&#10;OQAAABAAAAAAAAAAAQAgAAAABwEAAGRycy9zaGFwZXhtbC54bWxQSwUGAAAAAAYABgBbAQAAsQMA&#10;AAAA&#10;" path="m0,853440l6273800,853440em3175,0l3175,856615em6270625,6350l6270625,856615e">
                  <v:fill on="f" focussize="0,0"/>
                  <v:stroke weight="0.5pt" color="#000000" joinstyle="round"/>
                  <v:imagedata o:title=""/>
                  <o:lock v:ext="edit" aspectratio="f"/>
                  <v:textbox inset="0mm,0mm,0mm,0mm"/>
                </v:shape>
                <v:shape id="Textbox 29" o:spid="_x0000_s1026" o:spt="202" type="#_x0000_t202" style="position:absolute;left:6350;top:12700;height:840740;width:6261100;" filled="f" stroked="f" coordsize="21600,21600" o:gfxdata="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VXJKY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17B8E225">
                        <w:pPr>
                          <w:spacing w:before="0" w:line="290" w:lineRule="exact"/>
                          <w:ind w:left="120" w:right="0" w:firstLine="0"/>
                          <w:jc w:val="both"/>
                          <w:rPr>
                            <w:i/>
                            <w:sz w:val="28"/>
                          </w:rPr>
                        </w:pPr>
                        <w:r>
                          <w:rPr>
                            <w:i/>
                            <w:sz w:val="28"/>
                          </w:rPr>
                          <w:t>For</w:t>
                        </w:r>
                        <w:r>
                          <w:rPr>
                            <w:i/>
                            <w:spacing w:val="-5"/>
                            <w:sz w:val="28"/>
                          </w:rPr>
                          <w:t xml:space="preserve"> </w:t>
                        </w:r>
                        <w:r>
                          <w:rPr>
                            <w:i/>
                            <w:sz w:val="28"/>
                          </w:rPr>
                          <w:t>items</w:t>
                        </w:r>
                        <w:r>
                          <w:rPr>
                            <w:i/>
                            <w:spacing w:val="-5"/>
                            <w:sz w:val="28"/>
                          </w:rPr>
                          <w:t xml:space="preserve"> </w:t>
                        </w:r>
                        <w:r>
                          <w:rPr>
                            <w:b/>
                            <w:i/>
                            <w:sz w:val="28"/>
                          </w:rPr>
                          <w:t>11–20</w:t>
                        </w:r>
                        <w:r>
                          <w:rPr>
                            <w:i/>
                            <w:sz w:val="28"/>
                          </w:rPr>
                          <w:t>,</w:t>
                        </w:r>
                        <w:r>
                          <w:rPr>
                            <w:i/>
                            <w:spacing w:val="-5"/>
                            <w:sz w:val="28"/>
                          </w:rPr>
                          <w:t xml:space="preserve"> </w:t>
                        </w:r>
                        <w:r>
                          <w:rPr>
                            <w:i/>
                            <w:sz w:val="28"/>
                          </w:rPr>
                          <w:t>complete</w:t>
                        </w:r>
                        <w:r>
                          <w:rPr>
                            <w:i/>
                            <w:spacing w:val="-4"/>
                            <w:sz w:val="28"/>
                          </w:rPr>
                          <w:t xml:space="preserve"> </w:t>
                        </w:r>
                        <w:r>
                          <w:rPr>
                            <w:i/>
                            <w:sz w:val="28"/>
                          </w:rPr>
                          <w:t>the</w:t>
                        </w:r>
                        <w:r>
                          <w:rPr>
                            <w:i/>
                            <w:spacing w:val="-4"/>
                            <w:sz w:val="28"/>
                          </w:rPr>
                          <w:t xml:space="preserve"> </w:t>
                        </w:r>
                        <w:r>
                          <w:rPr>
                            <w:i/>
                            <w:sz w:val="28"/>
                          </w:rPr>
                          <w:t>second</w:t>
                        </w:r>
                        <w:r>
                          <w:rPr>
                            <w:i/>
                            <w:spacing w:val="-3"/>
                            <w:sz w:val="28"/>
                          </w:rPr>
                          <w:t xml:space="preserve"> </w:t>
                        </w:r>
                        <w:r>
                          <w:rPr>
                            <w:i/>
                            <w:sz w:val="28"/>
                          </w:rPr>
                          <w:t>sentence</w:t>
                        </w:r>
                        <w:r>
                          <w:rPr>
                            <w:i/>
                            <w:spacing w:val="-3"/>
                            <w:sz w:val="28"/>
                          </w:rPr>
                          <w:t xml:space="preserve"> </w:t>
                        </w:r>
                        <w:r>
                          <w:rPr>
                            <w:i/>
                            <w:sz w:val="28"/>
                          </w:rPr>
                          <w:t>so</w:t>
                        </w:r>
                        <w:r>
                          <w:rPr>
                            <w:i/>
                            <w:spacing w:val="-3"/>
                            <w:sz w:val="28"/>
                          </w:rPr>
                          <w:t xml:space="preserve"> </w:t>
                        </w:r>
                        <w:r>
                          <w:rPr>
                            <w:i/>
                            <w:sz w:val="28"/>
                          </w:rPr>
                          <w:t>that</w:t>
                        </w:r>
                        <w:r>
                          <w:rPr>
                            <w:i/>
                            <w:spacing w:val="-3"/>
                            <w:sz w:val="28"/>
                          </w:rPr>
                          <w:t xml:space="preserve"> </w:t>
                        </w:r>
                        <w:r>
                          <w:rPr>
                            <w:i/>
                            <w:sz w:val="28"/>
                          </w:rPr>
                          <w:t>it</w:t>
                        </w:r>
                        <w:r>
                          <w:rPr>
                            <w:i/>
                            <w:spacing w:val="-3"/>
                            <w:sz w:val="28"/>
                          </w:rPr>
                          <w:t xml:space="preserve"> </w:t>
                        </w:r>
                        <w:r>
                          <w:rPr>
                            <w:i/>
                            <w:sz w:val="28"/>
                          </w:rPr>
                          <w:t>has</w:t>
                        </w:r>
                        <w:r>
                          <w:rPr>
                            <w:i/>
                            <w:spacing w:val="-3"/>
                            <w:sz w:val="28"/>
                          </w:rPr>
                          <w:t xml:space="preserve"> </w:t>
                        </w:r>
                        <w:r>
                          <w:rPr>
                            <w:i/>
                            <w:sz w:val="28"/>
                          </w:rPr>
                          <w:t>a</w:t>
                        </w:r>
                        <w:r>
                          <w:rPr>
                            <w:i/>
                            <w:spacing w:val="-7"/>
                            <w:sz w:val="28"/>
                          </w:rPr>
                          <w:t xml:space="preserve"> </w:t>
                        </w:r>
                        <w:r>
                          <w:rPr>
                            <w:i/>
                            <w:sz w:val="28"/>
                          </w:rPr>
                          <w:t>similar</w:t>
                        </w:r>
                        <w:r>
                          <w:rPr>
                            <w:i/>
                            <w:spacing w:val="-3"/>
                            <w:sz w:val="28"/>
                          </w:rPr>
                          <w:t xml:space="preserve"> </w:t>
                        </w:r>
                        <w:r>
                          <w:rPr>
                            <w:i/>
                            <w:sz w:val="28"/>
                          </w:rPr>
                          <w:t>meaning</w:t>
                        </w:r>
                        <w:r>
                          <w:rPr>
                            <w:i/>
                            <w:spacing w:val="-3"/>
                            <w:sz w:val="28"/>
                          </w:rPr>
                          <w:t xml:space="preserve"> </w:t>
                        </w:r>
                        <w:r>
                          <w:rPr>
                            <w:i/>
                            <w:sz w:val="28"/>
                          </w:rPr>
                          <w:t>to</w:t>
                        </w:r>
                        <w:r>
                          <w:rPr>
                            <w:i/>
                            <w:spacing w:val="-2"/>
                            <w:sz w:val="28"/>
                          </w:rPr>
                          <w:t xml:space="preserve"> </w:t>
                        </w:r>
                        <w:r>
                          <w:rPr>
                            <w:i/>
                            <w:spacing w:val="-5"/>
                            <w:sz w:val="28"/>
                          </w:rPr>
                          <w:t>the</w:t>
                        </w:r>
                      </w:p>
                      <w:p w14:paraId="4E006366">
                        <w:pPr>
                          <w:spacing w:before="16" w:line="249" w:lineRule="auto"/>
                          <w:ind w:left="120" w:right="118" w:firstLine="0"/>
                          <w:jc w:val="both"/>
                          <w:rPr>
                            <w:i/>
                            <w:sz w:val="28"/>
                          </w:rPr>
                        </w:pPr>
                        <w:r>
                          <w:rPr>
                            <w:i/>
                            <w:sz w:val="28"/>
                          </w:rPr>
                          <w:t xml:space="preserve">first sentence, using the word given. </w:t>
                        </w:r>
                        <w:r>
                          <w:rPr>
                            <w:b/>
                            <w:i/>
                            <w:sz w:val="28"/>
                          </w:rPr>
                          <w:t xml:space="preserve">Do not change the word given. </w:t>
                        </w:r>
                        <w:r>
                          <w:rPr>
                            <w:i/>
                            <w:sz w:val="28"/>
                          </w:rPr>
                          <w:t xml:space="preserve">Use </w:t>
                        </w:r>
                        <w:r>
                          <w:rPr>
                            <w:b/>
                            <w:i/>
                            <w:sz w:val="28"/>
                          </w:rPr>
                          <w:t xml:space="preserve">from three to five </w:t>
                        </w:r>
                        <w:r>
                          <w:rPr>
                            <w:i/>
                            <w:sz w:val="28"/>
                          </w:rPr>
                          <w:t xml:space="preserve">words. </w:t>
                        </w:r>
                        <w:r>
                          <w:rPr>
                            <w:b/>
                            <w:i/>
                            <w:sz w:val="28"/>
                          </w:rPr>
                          <w:t>The number of words you should put in the gap is specified in each case</w:t>
                        </w:r>
                        <w:r>
                          <w:rPr>
                            <w:i/>
                            <w:sz w:val="28"/>
                          </w:rPr>
                          <w:t xml:space="preserve">. </w:t>
                        </w:r>
                        <w:r>
                          <w:rPr>
                            <w:b/>
                            <w:i/>
                            <w:sz w:val="28"/>
                          </w:rPr>
                          <w:t xml:space="preserve">Do NOT use contracted forms. </w:t>
                        </w:r>
                        <w:r>
                          <w:rPr>
                            <w:i/>
                            <w:sz w:val="28"/>
                          </w:rPr>
                          <w:t>There is an example at the beginning (</w:t>
                        </w:r>
                        <w:r>
                          <w:rPr>
                            <w:b/>
                            <w:i/>
                            <w:sz w:val="28"/>
                          </w:rPr>
                          <w:t>0</w:t>
                        </w:r>
                        <w:r>
                          <w:rPr>
                            <w:i/>
                            <w:sz w:val="28"/>
                          </w:rPr>
                          <w:t>).</w:t>
                        </w:r>
                      </w:p>
                    </w:txbxContent>
                  </v:textbox>
                </v:shape>
                <w10:wrap type="topAndBottom"/>
              </v:group>
            </w:pict>
          </mc:Fallback>
        </mc:AlternateContent>
      </w:r>
    </w:p>
    <w:p w14:paraId="70C1F125">
      <w:pPr>
        <w:spacing w:before="268"/>
        <w:ind w:left="148" w:right="0" w:firstLine="0"/>
        <w:jc w:val="left"/>
        <w:rPr>
          <w:sz w:val="28"/>
        </w:rPr>
      </w:pPr>
      <w:r>
        <w:rPr>
          <w:b/>
          <w:sz w:val="28"/>
        </w:rPr>
        <w:t>Example:</w:t>
      </w:r>
      <w:r>
        <w:rPr>
          <w:b/>
          <w:spacing w:val="-4"/>
          <w:sz w:val="28"/>
        </w:rPr>
        <w:t xml:space="preserve"> </w:t>
      </w:r>
      <w:r>
        <w:rPr>
          <w:b/>
          <w:sz w:val="28"/>
        </w:rPr>
        <w:t>0.</w:t>
      </w:r>
      <w:r>
        <w:rPr>
          <w:b/>
          <w:spacing w:val="-4"/>
          <w:sz w:val="28"/>
        </w:rPr>
        <w:t xml:space="preserve"> </w:t>
      </w:r>
      <w:r>
        <w:rPr>
          <w:sz w:val="28"/>
        </w:rPr>
        <w:t>“Let’s</w:t>
      </w:r>
      <w:r>
        <w:rPr>
          <w:spacing w:val="-2"/>
          <w:sz w:val="28"/>
        </w:rPr>
        <w:t xml:space="preserve"> </w:t>
      </w:r>
      <w:r>
        <w:rPr>
          <w:sz w:val="28"/>
        </w:rPr>
        <w:t>go</w:t>
      </w:r>
      <w:r>
        <w:rPr>
          <w:spacing w:val="-3"/>
          <w:sz w:val="28"/>
        </w:rPr>
        <w:t xml:space="preserve"> </w:t>
      </w:r>
      <w:r>
        <w:rPr>
          <w:sz w:val="28"/>
        </w:rPr>
        <w:t>to</w:t>
      </w:r>
      <w:r>
        <w:rPr>
          <w:spacing w:val="-2"/>
          <w:sz w:val="28"/>
        </w:rPr>
        <w:t xml:space="preserve"> </w:t>
      </w:r>
      <w:r>
        <w:rPr>
          <w:sz w:val="28"/>
        </w:rPr>
        <w:t>the</w:t>
      </w:r>
      <w:r>
        <w:rPr>
          <w:spacing w:val="-4"/>
          <w:sz w:val="28"/>
        </w:rPr>
        <w:t xml:space="preserve"> </w:t>
      </w:r>
      <w:r>
        <w:rPr>
          <w:sz w:val="28"/>
        </w:rPr>
        <w:t>cinema</w:t>
      </w:r>
      <w:r>
        <w:rPr>
          <w:spacing w:val="-4"/>
          <w:sz w:val="28"/>
        </w:rPr>
        <w:t xml:space="preserve"> </w:t>
      </w:r>
      <w:r>
        <w:rPr>
          <w:sz w:val="28"/>
        </w:rPr>
        <w:t>on</w:t>
      </w:r>
      <w:r>
        <w:rPr>
          <w:spacing w:val="-2"/>
          <w:sz w:val="28"/>
        </w:rPr>
        <w:t xml:space="preserve"> </w:t>
      </w:r>
      <w:r>
        <w:rPr>
          <w:sz w:val="28"/>
        </w:rPr>
        <w:t>Sunday,”</w:t>
      </w:r>
      <w:r>
        <w:rPr>
          <w:spacing w:val="-5"/>
          <w:sz w:val="28"/>
        </w:rPr>
        <w:t xml:space="preserve"> </w:t>
      </w:r>
      <w:r>
        <w:rPr>
          <w:sz w:val="28"/>
        </w:rPr>
        <w:t>said</w:t>
      </w:r>
      <w:r>
        <w:rPr>
          <w:spacing w:val="2"/>
          <w:sz w:val="28"/>
        </w:rPr>
        <w:t xml:space="preserve"> </w:t>
      </w:r>
      <w:r>
        <w:rPr>
          <w:spacing w:val="-4"/>
          <w:sz w:val="28"/>
        </w:rPr>
        <w:t>Ann.</w:t>
      </w:r>
    </w:p>
    <w:p w14:paraId="2096F736">
      <w:pPr>
        <w:spacing w:before="4" w:line="319" w:lineRule="exact"/>
        <w:ind w:left="1269" w:right="0" w:firstLine="0"/>
        <w:jc w:val="left"/>
        <w:rPr>
          <w:b/>
          <w:sz w:val="28"/>
        </w:rPr>
      </w:pPr>
      <w:r>
        <w:rPr>
          <w:b/>
          <w:spacing w:val="-2"/>
          <w:sz w:val="28"/>
        </w:rPr>
        <w:t>wanted</w:t>
      </w:r>
    </w:p>
    <w:p w14:paraId="7D85E10C">
      <w:pPr>
        <w:tabs>
          <w:tab w:val="left" w:pos="2517"/>
          <w:tab w:val="left" w:pos="3285"/>
          <w:tab w:val="left" w:pos="3916"/>
          <w:tab w:val="left" w:pos="4546"/>
        </w:tabs>
        <w:spacing w:before="0" w:line="319" w:lineRule="exact"/>
        <w:ind w:left="1269" w:right="0" w:firstLine="0"/>
        <w:jc w:val="left"/>
        <w:rPr>
          <w:i/>
          <w:sz w:val="28"/>
        </w:rPr>
      </w:pPr>
      <w:r>
        <w:rPr>
          <w:spacing w:val="-5"/>
          <w:sz w:val="28"/>
        </w:rPr>
        <w:t>Ann</w:t>
      </w:r>
      <w:r>
        <w:rPr>
          <w:sz w:val="28"/>
          <w:u w:val="single"/>
        </w:rPr>
        <w:tab/>
      </w:r>
      <w:r>
        <w:rPr>
          <w:sz w:val="28"/>
          <w:u w:val="single"/>
        </w:rPr>
        <w:tab/>
      </w:r>
      <w:r>
        <w:rPr>
          <w:sz w:val="28"/>
          <w:u w:val="single"/>
        </w:rPr>
        <w:tab/>
      </w:r>
      <w:r>
        <w:rPr>
          <w:sz w:val="28"/>
          <w:u w:val="single"/>
        </w:rPr>
        <w:tab/>
      </w:r>
      <w:r>
        <w:rPr>
          <w:sz w:val="28"/>
        </w:rPr>
        <w:t>to</w:t>
      </w:r>
      <w:r>
        <w:rPr>
          <w:spacing w:val="-6"/>
          <w:sz w:val="28"/>
        </w:rPr>
        <w:t xml:space="preserve"> </w:t>
      </w:r>
      <w:r>
        <w:rPr>
          <w:sz w:val="28"/>
        </w:rPr>
        <w:t>the</w:t>
      </w:r>
      <w:r>
        <w:rPr>
          <w:spacing w:val="-4"/>
          <w:sz w:val="28"/>
        </w:rPr>
        <w:t xml:space="preserve"> </w:t>
      </w:r>
      <w:r>
        <w:rPr>
          <w:sz w:val="28"/>
        </w:rPr>
        <w:t>cinema</w:t>
      </w:r>
      <w:r>
        <w:rPr>
          <w:spacing w:val="-2"/>
          <w:sz w:val="28"/>
        </w:rPr>
        <w:t xml:space="preserve"> </w:t>
      </w:r>
      <w:r>
        <w:rPr>
          <w:sz w:val="28"/>
        </w:rPr>
        <w:t>on</w:t>
      </w:r>
      <w:r>
        <w:rPr>
          <w:spacing w:val="-2"/>
          <w:sz w:val="28"/>
        </w:rPr>
        <w:t xml:space="preserve"> </w:t>
      </w:r>
      <w:r>
        <w:rPr>
          <w:sz w:val="28"/>
        </w:rPr>
        <w:t>Sunday.</w:t>
      </w:r>
      <w:r>
        <w:rPr>
          <w:spacing w:val="3"/>
          <w:sz w:val="28"/>
        </w:rPr>
        <w:t xml:space="preserve"> </w:t>
      </w:r>
      <w:r>
        <w:rPr>
          <w:i/>
          <w:sz w:val="28"/>
        </w:rPr>
        <w:t>(4</w:t>
      </w:r>
      <w:r>
        <w:rPr>
          <w:i/>
          <w:spacing w:val="-2"/>
          <w:sz w:val="28"/>
        </w:rPr>
        <w:t xml:space="preserve"> words)</w:t>
      </w:r>
    </w:p>
    <w:p w14:paraId="2EEBE249">
      <w:pPr>
        <w:pStyle w:val="6"/>
        <w:spacing w:before="122"/>
        <w:rPr>
          <w:i/>
          <w:sz w:val="20"/>
        </w:rPr>
      </w:pPr>
      <w:r>
        <w:rPr>
          <w:i/>
          <w:sz w:val="20"/>
        </w:rPr>
        <mc:AlternateContent>
          <mc:Choice Requires="wpg">
            <w:drawing>
              <wp:anchor distT="0" distB="0" distL="0" distR="0" simplePos="0" relativeHeight="251675648" behindDoc="1" locked="0" layoutInCell="1" allowOverlap="1">
                <wp:simplePos x="0" y="0"/>
                <wp:positionH relativeFrom="page">
                  <wp:posOffset>1371600</wp:posOffset>
                </wp:positionH>
                <wp:positionV relativeFrom="paragraph">
                  <wp:posOffset>238760</wp:posOffset>
                </wp:positionV>
                <wp:extent cx="2235200" cy="279400"/>
                <wp:effectExtent l="0" t="0" r="0" b="0"/>
                <wp:wrapTopAndBottom/>
                <wp:docPr id="30" name="Group 30"/>
                <wp:cNvGraphicFramePr/>
                <a:graphic xmlns:a="http://schemas.openxmlformats.org/drawingml/2006/main">
                  <a:graphicData uri="http://schemas.microsoft.com/office/word/2010/wordprocessingGroup">
                    <wpg:wgp>
                      <wpg:cNvGrpSpPr/>
                      <wpg:grpSpPr>
                        <a:xfrm>
                          <a:off x="0" y="0"/>
                          <a:ext cx="2235200" cy="279400"/>
                          <a:chOff x="0" y="0"/>
                          <a:chExt cx="2235200" cy="279400"/>
                        </a:xfrm>
                      </wpg:grpSpPr>
                      <wps:wsp>
                        <wps:cNvPr id="31" name="Textbox 31"/>
                        <wps:cNvSpPr txBox="1"/>
                        <wps:spPr>
                          <a:xfrm>
                            <a:off x="701675" y="3175"/>
                            <a:ext cx="1530350" cy="273050"/>
                          </a:xfrm>
                          <a:prstGeom prst="rect">
                            <a:avLst/>
                          </a:prstGeom>
                          <a:ln w="6350">
                            <a:solidFill>
                              <a:srgbClr val="000000"/>
                            </a:solidFill>
                            <a:prstDash val="solid"/>
                          </a:ln>
                        </wps:spPr>
                        <wps:txbx>
                          <w:txbxContent>
                            <w:p w14:paraId="193B20E7">
                              <w:pPr>
                                <w:spacing w:before="0" w:line="297" w:lineRule="exact"/>
                                <w:ind w:left="111" w:right="0" w:firstLine="0"/>
                                <w:jc w:val="left"/>
                                <w:rPr>
                                  <w:b/>
                                  <w:i/>
                                  <w:sz w:val="28"/>
                                </w:rPr>
                              </w:pPr>
                              <w:r>
                                <w:rPr>
                                  <w:b/>
                                  <w:i/>
                                  <w:sz w:val="28"/>
                                </w:rPr>
                                <w:t>wanted</w:t>
                              </w:r>
                              <w:r>
                                <w:rPr>
                                  <w:b/>
                                  <w:i/>
                                  <w:spacing w:val="-5"/>
                                  <w:sz w:val="28"/>
                                </w:rPr>
                                <w:t xml:space="preserve"> </w:t>
                              </w:r>
                              <w:r>
                                <w:rPr>
                                  <w:b/>
                                  <w:i/>
                                  <w:sz w:val="28"/>
                                </w:rPr>
                                <w:t>us</w:t>
                              </w:r>
                              <w:r>
                                <w:rPr>
                                  <w:b/>
                                  <w:i/>
                                  <w:spacing w:val="-2"/>
                                  <w:sz w:val="28"/>
                                </w:rPr>
                                <w:t xml:space="preserve"> </w:t>
                              </w:r>
                              <w:r>
                                <w:rPr>
                                  <w:b/>
                                  <w:i/>
                                  <w:sz w:val="28"/>
                                </w:rPr>
                                <w:t>to</w:t>
                              </w:r>
                              <w:r>
                                <w:rPr>
                                  <w:b/>
                                  <w:i/>
                                  <w:spacing w:val="-5"/>
                                  <w:sz w:val="28"/>
                                </w:rPr>
                                <w:t xml:space="preserve"> go</w:t>
                              </w:r>
                            </w:p>
                          </w:txbxContent>
                        </wps:txbx>
                        <wps:bodyPr wrap="square" lIns="0" tIns="0" rIns="0" bIns="0" rtlCol="0">
                          <a:noAutofit/>
                        </wps:bodyPr>
                      </wps:wsp>
                      <wps:wsp>
                        <wps:cNvPr id="32" name="Textbox 32"/>
                        <wps:cNvSpPr txBox="1"/>
                        <wps:spPr>
                          <a:xfrm>
                            <a:off x="3175" y="3175"/>
                            <a:ext cx="698500" cy="273050"/>
                          </a:xfrm>
                          <a:prstGeom prst="rect">
                            <a:avLst/>
                          </a:prstGeom>
                          <a:ln w="6350">
                            <a:solidFill>
                              <a:srgbClr val="000000"/>
                            </a:solidFill>
                            <a:prstDash val="solid"/>
                          </a:ln>
                        </wps:spPr>
                        <wps:txbx>
                          <w:txbxContent>
                            <w:p w14:paraId="7B76207B">
                              <w:pPr>
                                <w:spacing w:before="0" w:line="297" w:lineRule="exact"/>
                                <w:ind w:left="15" w:right="0" w:firstLine="0"/>
                                <w:jc w:val="center"/>
                                <w:rPr>
                                  <w:b/>
                                  <w:sz w:val="28"/>
                                </w:rPr>
                              </w:pPr>
                              <w:r>
                                <w:rPr>
                                  <w:b/>
                                  <w:spacing w:val="-10"/>
                                  <w:sz w:val="28"/>
                                </w:rPr>
                                <w:t>0</w:t>
                              </w:r>
                            </w:p>
                          </w:txbxContent>
                        </wps:txbx>
                        <wps:bodyPr wrap="square" lIns="0" tIns="0" rIns="0" bIns="0" rtlCol="0">
                          <a:noAutofit/>
                        </wps:bodyPr>
                      </wps:wsp>
                    </wpg:wgp>
                  </a:graphicData>
                </a:graphic>
              </wp:anchor>
            </w:drawing>
          </mc:Choice>
          <mc:Fallback>
            <w:pict>
              <v:group id="Group 30" o:spid="_x0000_s1026" o:spt="203" style="position:absolute;left:0pt;margin-left:108pt;margin-top:18.8pt;height:22pt;width:176pt;mso-position-horizontal-relative:page;mso-wrap-distance-bottom:0pt;mso-wrap-distance-top:0pt;z-index:-251640832;mso-width-relative:page;mso-height-relative:page;" coordsize="2235200,279400" o:gfxdata="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Dns3bB2gAAAAkBAAAPAAAAAAAAAAEAIAAAACIAAABkcnMvZG93bnJldi54bWxQ&#10;SwECFAAUAAAACACHTuJALC5rUmcCAAARBwAADgAAAAAAAAABACAAAAApAQAAZHJzL2Uyb0RvYy54&#10;bWxQSwUGAAAAAAYABgBZAQAAAgYAAAAA&#10;">
                <o:lock v:ext="edit" aspectratio="f"/>
                <v:shape id="Textbox 31" o:spid="_x0000_s1026" o:spt="202" type="#_x0000_t202" style="position:absolute;left:701675;top:3175;height:273050;width:1530350;" filled="f" stroked="t" coordsize="21600,21600" o:gfxdata="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c6+pt&#10;wAAAANsAAAAPAAAAAAAAAAEAIAAAACIAAABkcnMvZG93bnJldi54bWxQSwECFAAUAAAACACHTuJA&#10;My8FnjsAAAA5AAAAEAAAAAAAAAABACAAAAAPAQAAZHJzL3NoYXBleG1sLnhtbFBLBQYAAAAABgAG&#10;AFsBAAC5AwAAAAA=&#10;">
                  <v:fill on="f" focussize="0,0"/>
                  <v:stroke weight="0.5pt" color="#000000" joinstyle="round"/>
                  <v:imagedata o:title=""/>
                  <o:lock v:ext="edit" aspectratio="f"/>
                  <v:textbox inset="0mm,0mm,0mm,0mm">
                    <w:txbxContent>
                      <w:p w14:paraId="193B20E7">
                        <w:pPr>
                          <w:spacing w:before="0" w:line="297" w:lineRule="exact"/>
                          <w:ind w:left="111" w:right="0" w:firstLine="0"/>
                          <w:jc w:val="left"/>
                          <w:rPr>
                            <w:b/>
                            <w:i/>
                            <w:sz w:val="28"/>
                          </w:rPr>
                        </w:pPr>
                        <w:r>
                          <w:rPr>
                            <w:b/>
                            <w:i/>
                            <w:sz w:val="28"/>
                          </w:rPr>
                          <w:t>wanted</w:t>
                        </w:r>
                        <w:r>
                          <w:rPr>
                            <w:b/>
                            <w:i/>
                            <w:spacing w:val="-5"/>
                            <w:sz w:val="28"/>
                          </w:rPr>
                          <w:t xml:space="preserve"> </w:t>
                        </w:r>
                        <w:r>
                          <w:rPr>
                            <w:b/>
                            <w:i/>
                            <w:sz w:val="28"/>
                          </w:rPr>
                          <w:t>us</w:t>
                        </w:r>
                        <w:r>
                          <w:rPr>
                            <w:b/>
                            <w:i/>
                            <w:spacing w:val="-2"/>
                            <w:sz w:val="28"/>
                          </w:rPr>
                          <w:t xml:space="preserve"> </w:t>
                        </w:r>
                        <w:r>
                          <w:rPr>
                            <w:b/>
                            <w:i/>
                            <w:sz w:val="28"/>
                          </w:rPr>
                          <w:t>to</w:t>
                        </w:r>
                        <w:r>
                          <w:rPr>
                            <w:b/>
                            <w:i/>
                            <w:spacing w:val="-5"/>
                            <w:sz w:val="28"/>
                          </w:rPr>
                          <w:t xml:space="preserve"> go</w:t>
                        </w:r>
                      </w:p>
                    </w:txbxContent>
                  </v:textbox>
                </v:shape>
                <v:shape id="Textbox 32" o:spid="_x0000_s1026" o:spt="202" type="#_x0000_t202" style="position:absolute;left:3175;top:3175;height:273050;width:698500;" filled="f" stroked="t" coordsize="21600,21600" o:gfxdata="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sOXQa&#10;wAAAANsAAAAPAAAAAAAAAAEAIAAAACIAAABkcnMvZG93bnJldi54bWxQSwECFAAUAAAACACHTuJA&#10;My8FnjsAAAA5AAAAEAAAAAAAAAABACAAAAAPAQAAZHJzL3NoYXBleG1sLnhtbFBLBQYAAAAABgAG&#10;AFsBAAC5AwAAAAA=&#10;">
                  <v:fill on="f" focussize="0,0"/>
                  <v:stroke weight="0.5pt" color="#000000" joinstyle="round"/>
                  <v:imagedata o:title=""/>
                  <o:lock v:ext="edit" aspectratio="f"/>
                  <v:textbox inset="0mm,0mm,0mm,0mm">
                    <w:txbxContent>
                      <w:p w14:paraId="7B76207B">
                        <w:pPr>
                          <w:spacing w:before="0" w:line="297" w:lineRule="exact"/>
                          <w:ind w:left="15" w:right="0" w:firstLine="0"/>
                          <w:jc w:val="center"/>
                          <w:rPr>
                            <w:b/>
                            <w:sz w:val="28"/>
                          </w:rPr>
                        </w:pPr>
                        <w:r>
                          <w:rPr>
                            <w:b/>
                            <w:spacing w:val="-10"/>
                            <w:sz w:val="28"/>
                          </w:rPr>
                          <w:t>0</w:t>
                        </w:r>
                      </w:p>
                    </w:txbxContent>
                  </v:textbox>
                </v:shape>
                <w10:wrap type="topAndBottom"/>
              </v:group>
            </w:pict>
          </mc:Fallback>
        </mc:AlternateContent>
      </w:r>
    </w:p>
    <w:p w14:paraId="11C49C6C">
      <w:pPr>
        <w:pStyle w:val="8"/>
        <w:numPr>
          <w:ilvl w:val="0"/>
          <w:numId w:val="3"/>
        </w:numPr>
        <w:tabs>
          <w:tab w:val="left" w:pos="548"/>
        </w:tabs>
        <w:spacing w:before="223" w:after="0" w:line="240" w:lineRule="auto"/>
        <w:ind w:left="548" w:right="0" w:hanging="410"/>
        <w:jc w:val="left"/>
        <w:rPr>
          <w:sz w:val="28"/>
        </w:rPr>
      </w:pPr>
      <w:r>
        <w:rPr>
          <w:sz w:val="28"/>
        </w:rPr>
        <w:t>The</w:t>
      </w:r>
      <w:r>
        <w:rPr>
          <w:spacing w:val="-4"/>
          <w:sz w:val="28"/>
        </w:rPr>
        <w:t xml:space="preserve"> </w:t>
      </w:r>
      <w:r>
        <w:rPr>
          <w:sz w:val="28"/>
        </w:rPr>
        <w:t>professor</w:t>
      </w:r>
      <w:r>
        <w:rPr>
          <w:spacing w:val="-6"/>
          <w:sz w:val="28"/>
        </w:rPr>
        <w:t xml:space="preserve"> </w:t>
      </w:r>
      <w:r>
        <w:rPr>
          <w:sz w:val="28"/>
        </w:rPr>
        <w:t>said</w:t>
      </w:r>
      <w:r>
        <w:rPr>
          <w:spacing w:val="-6"/>
          <w:sz w:val="28"/>
        </w:rPr>
        <w:t xml:space="preserve"> </w:t>
      </w:r>
      <w:r>
        <w:rPr>
          <w:sz w:val="28"/>
        </w:rPr>
        <w:t>that</w:t>
      </w:r>
      <w:r>
        <w:rPr>
          <w:spacing w:val="-2"/>
          <w:sz w:val="28"/>
        </w:rPr>
        <w:t xml:space="preserve"> </w:t>
      </w:r>
      <w:r>
        <w:rPr>
          <w:sz w:val="28"/>
        </w:rPr>
        <w:t>his</w:t>
      </w:r>
      <w:r>
        <w:rPr>
          <w:spacing w:val="-6"/>
          <w:sz w:val="28"/>
        </w:rPr>
        <w:t xml:space="preserve"> </w:t>
      </w:r>
      <w:r>
        <w:rPr>
          <w:sz w:val="28"/>
        </w:rPr>
        <w:t>assistant</w:t>
      </w:r>
      <w:r>
        <w:rPr>
          <w:spacing w:val="-2"/>
          <w:sz w:val="28"/>
        </w:rPr>
        <w:t xml:space="preserve"> </w:t>
      </w:r>
      <w:r>
        <w:rPr>
          <w:sz w:val="28"/>
        </w:rPr>
        <w:t>had</w:t>
      </w:r>
      <w:r>
        <w:rPr>
          <w:spacing w:val="-5"/>
          <w:sz w:val="28"/>
        </w:rPr>
        <w:t xml:space="preserve"> </w:t>
      </w:r>
      <w:r>
        <w:rPr>
          <w:sz w:val="28"/>
        </w:rPr>
        <w:t>given</w:t>
      </w:r>
      <w:r>
        <w:rPr>
          <w:spacing w:val="-2"/>
          <w:sz w:val="28"/>
        </w:rPr>
        <w:t xml:space="preserve"> </w:t>
      </w:r>
      <w:r>
        <w:rPr>
          <w:sz w:val="28"/>
        </w:rPr>
        <w:t>away</w:t>
      </w:r>
      <w:r>
        <w:rPr>
          <w:spacing w:val="-7"/>
          <w:sz w:val="28"/>
        </w:rPr>
        <w:t xml:space="preserve"> </w:t>
      </w:r>
      <w:r>
        <w:rPr>
          <w:sz w:val="28"/>
        </w:rPr>
        <w:t>the</w:t>
      </w:r>
      <w:r>
        <w:rPr>
          <w:spacing w:val="-3"/>
          <w:sz w:val="28"/>
        </w:rPr>
        <w:t xml:space="preserve"> </w:t>
      </w:r>
      <w:r>
        <w:rPr>
          <w:sz w:val="28"/>
        </w:rPr>
        <w:t>secret</w:t>
      </w:r>
      <w:r>
        <w:rPr>
          <w:spacing w:val="-2"/>
          <w:sz w:val="28"/>
        </w:rPr>
        <w:t xml:space="preserve"> formula.</w:t>
      </w:r>
    </w:p>
    <w:p w14:paraId="54D9E0D4">
      <w:pPr>
        <w:pStyle w:val="2"/>
        <w:spacing w:before="127"/>
        <w:ind w:left="148"/>
      </w:pPr>
      <w:r>
        <w:rPr>
          <w:spacing w:val="-2"/>
        </w:rPr>
        <w:t>ACCUSED</w:t>
      </w:r>
    </w:p>
    <w:p w14:paraId="2F1FAE15">
      <w:pPr>
        <w:pStyle w:val="6"/>
        <w:tabs>
          <w:tab w:val="left" w:pos="2390"/>
          <w:tab w:val="left" w:pos="3020"/>
          <w:tab w:val="left" w:pos="3651"/>
          <w:tab w:val="left" w:pos="4279"/>
          <w:tab w:val="left" w:pos="4910"/>
        </w:tabs>
        <w:spacing w:before="118"/>
        <w:ind w:left="148"/>
      </w:pPr>
      <w:r>
        <w:t xml:space="preserve">The professor </w:t>
      </w:r>
      <w:r>
        <w:rPr>
          <w:u w:val="single"/>
        </w:rPr>
        <w:tab/>
      </w:r>
      <w:r>
        <w:rPr>
          <w:u w:val="single"/>
        </w:rPr>
        <w:tab/>
      </w:r>
      <w:r>
        <w:rPr>
          <w:u w:val="single"/>
        </w:rPr>
        <w:tab/>
      </w:r>
      <w:r>
        <w:rPr>
          <w:u w:val="single"/>
        </w:rPr>
        <w:tab/>
      </w:r>
      <w:r>
        <w:rPr>
          <w:u w:val="single"/>
        </w:rPr>
        <w:tab/>
      </w:r>
      <w:r>
        <w:t>away</w:t>
      </w:r>
      <w:r>
        <w:rPr>
          <w:spacing w:val="-7"/>
        </w:rPr>
        <w:t xml:space="preserve"> </w:t>
      </w:r>
      <w:r>
        <w:t>the</w:t>
      </w:r>
      <w:r>
        <w:rPr>
          <w:spacing w:val="-2"/>
        </w:rPr>
        <w:t xml:space="preserve"> </w:t>
      </w:r>
      <w:r>
        <w:t>secret</w:t>
      </w:r>
      <w:r>
        <w:rPr>
          <w:spacing w:val="-2"/>
        </w:rPr>
        <w:t xml:space="preserve"> </w:t>
      </w:r>
      <w:r>
        <w:t>formula.</w:t>
      </w:r>
      <w:r>
        <w:rPr>
          <w:spacing w:val="4"/>
        </w:rPr>
        <w:t xml:space="preserve"> </w:t>
      </w:r>
      <w:r>
        <w:t>(</w:t>
      </w:r>
      <w:r>
        <w:rPr>
          <w:i/>
        </w:rPr>
        <w:t>5</w:t>
      </w:r>
      <w:r>
        <w:rPr>
          <w:i/>
          <w:spacing w:val="-1"/>
        </w:rPr>
        <w:t xml:space="preserve"> </w:t>
      </w:r>
      <w:r>
        <w:rPr>
          <w:i/>
          <w:spacing w:val="-2"/>
        </w:rPr>
        <w:t>words</w:t>
      </w:r>
      <w:r>
        <w:rPr>
          <w:spacing w:val="-2"/>
        </w:rPr>
        <w:t>)</w:t>
      </w:r>
    </w:p>
    <w:p w14:paraId="040E3C0E">
      <w:pPr>
        <w:pStyle w:val="8"/>
        <w:numPr>
          <w:ilvl w:val="0"/>
          <w:numId w:val="3"/>
        </w:numPr>
        <w:tabs>
          <w:tab w:val="left" w:pos="567"/>
        </w:tabs>
        <w:spacing w:before="318" w:after="0" w:line="240" w:lineRule="auto"/>
        <w:ind w:left="567" w:right="0" w:hanging="429"/>
        <w:jc w:val="left"/>
        <w:rPr>
          <w:sz w:val="28"/>
        </w:rPr>
      </w:pPr>
      <w:r>
        <w:rPr>
          <w:sz w:val="28"/>
        </w:rPr>
        <w:t>They</w:t>
      </w:r>
      <w:r>
        <w:rPr>
          <w:spacing w:val="-9"/>
          <w:sz w:val="28"/>
        </w:rPr>
        <w:t xml:space="preserve"> </w:t>
      </w:r>
      <w:r>
        <w:rPr>
          <w:sz w:val="28"/>
        </w:rPr>
        <w:t>say</w:t>
      </w:r>
      <w:r>
        <w:rPr>
          <w:spacing w:val="-4"/>
          <w:sz w:val="28"/>
        </w:rPr>
        <w:t xml:space="preserve"> </w:t>
      </w:r>
      <w:r>
        <w:rPr>
          <w:sz w:val="28"/>
        </w:rPr>
        <w:t>a</w:t>
      </w:r>
      <w:r>
        <w:rPr>
          <w:spacing w:val="-3"/>
          <w:sz w:val="28"/>
        </w:rPr>
        <w:t xml:space="preserve"> </w:t>
      </w:r>
      <w:r>
        <w:rPr>
          <w:sz w:val="28"/>
        </w:rPr>
        <w:t>multinational</w:t>
      </w:r>
      <w:r>
        <w:rPr>
          <w:spacing w:val="-5"/>
          <w:sz w:val="28"/>
        </w:rPr>
        <w:t xml:space="preserve"> </w:t>
      </w:r>
      <w:r>
        <w:rPr>
          <w:sz w:val="28"/>
        </w:rPr>
        <w:t>company</w:t>
      </w:r>
      <w:r>
        <w:rPr>
          <w:spacing w:val="-7"/>
          <w:sz w:val="28"/>
        </w:rPr>
        <w:t xml:space="preserve"> </w:t>
      </w:r>
      <w:r>
        <w:rPr>
          <w:sz w:val="28"/>
        </w:rPr>
        <w:t>owns</w:t>
      </w:r>
      <w:r>
        <w:rPr>
          <w:spacing w:val="-5"/>
          <w:sz w:val="28"/>
        </w:rPr>
        <w:t xml:space="preserve"> </w:t>
      </w:r>
      <w:r>
        <w:rPr>
          <w:sz w:val="28"/>
        </w:rPr>
        <w:t>this</w:t>
      </w:r>
      <w:r>
        <w:rPr>
          <w:spacing w:val="-2"/>
          <w:sz w:val="28"/>
        </w:rPr>
        <w:t xml:space="preserve"> factory.</w:t>
      </w:r>
    </w:p>
    <w:p w14:paraId="6997F40E">
      <w:pPr>
        <w:pStyle w:val="2"/>
        <w:spacing w:before="200"/>
        <w:ind w:left="148"/>
      </w:pPr>
      <w:r>
        <w:rPr>
          <w:spacing w:val="-4"/>
        </w:rPr>
        <w:t>SAID</w:t>
      </w:r>
    </w:p>
    <w:p w14:paraId="06B31A61">
      <w:pPr>
        <w:pStyle w:val="6"/>
        <w:tabs>
          <w:tab w:val="left" w:pos="2141"/>
          <w:tab w:val="left" w:pos="2771"/>
          <w:tab w:val="left" w:pos="3402"/>
          <w:tab w:val="left" w:pos="4030"/>
          <w:tab w:val="left" w:pos="4661"/>
        </w:tabs>
        <w:spacing w:before="177"/>
        <w:ind w:left="148"/>
      </w:pPr>
      <w:r>
        <w:t xml:space="preserve">The factory </w:t>
      </w:r>
      <w:r>
        <w:rPr>
          <w:u w:val="single"/>
        </w:rPr>
        <w:tab/>
      </w:r>
      <w:r>
        <w:rPr>
          <w:u w:val="single"/>
        </w:rPr>
        <w:tab/>
      </w:r>
      <w:r>
        <w:rPr>
          <w:u w:val="single"/>
        </w:rPr>
        <w:tab/>
      </w:r>
      <w:r>
        <w:rPr>
          <w:u w:val="single"/>
        </w:rPr>
        <w:tab/>
      </w:r>
      <w:r>
        <w:rPr>
          <w:u w:val="single"/>
        </w:rPr>
        <w:tab/>
      </w:r>
      <w:r>
        <w:t>by</w:t>
      </w:r>
      <w:r>
        <w:rPr>
          <w:spacing w:val="-10"/>
        </w:rPr>
        <w:t xml:space="preserve"> </w:t>
      </w:r>
      <w:r>
        <w:t>a</w:t>
      </w:r>
      <w:r>
        <w:rPr>
          <w:spacing w:val="-4"/>
        </w:rPr>
        <w:t xml:space="preserve"> </w:t>
      </w:r>
      <w:r>
        <w:t>multinational</w:t>
      </w:r>
      <w:r>
        <w:rPr>
          <w:spacing w:val="-4"/>
        </w:rPr>
        <w:t xml:space="preserve"> </w:t>
      </w:r>
      <w:r>
        <w:t>company.</w:t>
      </w:r>
      <w:r>
        <w:rPr>
          <w:spacing w:val="2"/>
        </w:rPr>
        <w:t xml:space="preserve"> </w:t>
      </w:r>
      <w:r>
        <w:t>(</w:t>
      </w:r>
      <w:r>
        <w:rPr>
          <w:i/>
        </w:rPr>
        <w:t>5</w:t>
      </w:r>
      <w:r>
        <w:rPr>
          <w:i/>
          <w:spacing w:val="-3"/>
        </w:rPr>
        <w:t xml:space="preserve"> </w:t>
      </w:r>
      <w:r>
        <w:rPr>
          <w:i/>
          <w:spacing w:val="-2"/>
        </w:rPr>
        <w:t>words</w:t>
      </w:r>
      <w:r>
        <w:rPr>
          <w:spacing w:val="-2"/>
        </w:rPr>
        <w:t>)</w:t>
      </w:r>
    </w:p>
    <w:p w14:paraId="07FDE926">
      <w:pPr>
        <w:pStyle w:val="6"/>
        <w:spacing w:before="186"/>
      </w:pPr>
    </w:p>
    <w:p w14:paraId="47AB3EEB">
      <w:pPr>
        <w:pStyle w:val="8"/>
        <w:numPr>
          <w:ilvl w:val="0"/>
          <w:numId w:val="3"/>
        </w:numPr>
        <w:tabs>
          <w:tab w:val="left" w:pos="567"/>
        </w:tabs>
        <w:spacing w:before="0" w:after="0" w:line="240" w:lineRule="auto"/>
        <w:ind w:left="567" w:right="0" w:hanging="429"/>
        <w:jc w:val="left"/>
        <w:rPr>
          <w:sz w:val="28"/>
        </w:rPr>
      </w:pPr>
      <w:r>
        <w:rPr>
          <w:sz w:val="28"/>
        </w:rPr>
        <w:t>I</w:t>
      </w:r>
      <w:r>
        <w:rPr>
          <w:spacing w:val="-2"/>
          <w:sz w:val="28"/>
        </w:rPr>
        <w:t xml:space="preserve"> </w:t>
      </w:r>
      <w:r>
        <w:rPr>
          <w:sz w:val="28"/>
        </w:rPr>
        <w:t>think</w:t>
      </w:r>
      <w:r>
        <w:rPr>
          <w:spacing w:val="-4"/>
          <w:sz w:val="28"/>
        </w:rPr>
        <w:t xml:space="preserve"> </w:t>
      </w:r>
      <w:r>
        <w:rPr>
          <w:sz w:val="28"/>
        </w:rPr>
        <w:t>they</w:t>
      </w:r>
      <w:r>
        <w:rPr>
          <w:spacing w:val="-5"/>
          <w:sz w:val="28"/>
        </w:rPr>
        <w:t xml:space="preserve"> </w:t>
      </w:r>
      <w:r>
        <w:rPr>
          <w:sz w:val="28"/>
        </w:rPr>
        <w:t>did</w:t>
      </w:r>
      <w:r>
        <w:rPr>
          <w:spacing w:val="-2"/>
          <w:sz w:val="28"/>
        </w:rPr>
        <w:t xml:space="preserve"> </w:t>
      </w:r>
      <w:r>
        <w:rPr>
          <w:sz w:val="28"/>
        </w:rPr>
        <w:t xml:space="preserve">not plan </w:t>
      </w:r>
      <w:r>
        <w:rPr>
          <w:spacing w:val="-2"/>
          <w:sz w:val="28"/>
        </w:rPr>
        <w:t>this.</w:t>
      </w:r>
    </w:p>
    <w:p w14:paraId="059C35FD">
      <w:pPr>
        <w:pStyle w:val="2"/>
        <w:spacing w:before="127"/>
        <w:ind w:left="148"/>
      </w:pPr>
      <w:r>
        <w:rPr>
          <w:spacing w:val="-2"/>
        </w:rPr>
        <w:t>MIGHT</w:t>
      </w:r>
    </w:p>
    <w:p w14:paraId="6302CCB0">
      <w:pPr>
        <w:tabs>
          <w:tab w:val="left" w:pos="1418"/>
          <w:tab w:val="left" w:pos="2049"/>
          <w:tab w:val="left" w:pos="2677"/>
          <w:tab w:val="left" w:pos="3308"/>
        </w:tabs>
        <w:spacing w:before="108"/>
        <w:ind w:left="148" w:right="0" w:firstLine="0"/>
        <w:jc w:val="left"/>
        <w:rPr>
          <w:sz w:val="28"/>
        </w:rPr>
      </w:pPr>
      <w:r>
        <w:rPr>
          <w:sz w:val="28"/>
        </w:rPr>
        <w:t xml:space="preserve">They </w:t>
      </w:r>
      <w:r>
        <w:rPr>
          <w:sz w:val="28"/>
          <w:u w:val="single"/>
        </w:rPr>
        <w:tab/>
      </w:r>
      <w:r>
        <w:rPr>
          <w:sz w:val="28"/>
          <w:u w:val="single"/>
        </w:rPr>
        <w:tab/>
      </w:r>
      <w:r>
        <w:rPr>
          <w:sz w:val="28"/>
          <w:u w:val="single"/>
        </w:rPr>
        <w:tab/>
      </w:r>
      <w:r>
        <w:rPr>
          <w:sz w:val="28"/>
          <w:u w:val="single"/>
        </w:rPr>
        <w:tab/>
      </w:r>
      <w:r>
        <w:rPr>
          <w:sz w:val="28"/>
        </w:rPr>
        <w:t>this.</w:t>
      </w:r>
      <w:r>
        <w:rPr>
          <w:spacing w:val="-2"/>
          <w:sz w:val="28"/>
        </w:rPr>
        <w:t xml:space="preserve"> </w:t>
      </w:r>
      <w:r>
        <w:rPr>
          <w:sz w:val="28"/>
        </w:rPr>
        <w:t>(</w:t>
      </w:r>
      <w:r>
        <w:rPr>
          <w:i/>
          <w:sz w:val="28"/>
        </w:rPr>
        <w:t>4</w:t>
      </w:r>
      <w:r>
        <w:rPr>
          <w:i/>
          <w:spacing w:val="1"/>
          <w:sz w:val="28"/>
        </w:rPr>
        <w:t xml:space="preserve"> </w:t>
      </w:r>
      <w:r>
        <w:rPr>
          <w:i/>
          <w:spacing w:val="-2"/>
          <w:sz w:val="28"/>
        </w:rPr>
        <w:t>words</w:t>
      </w:r>
      <w:r>
        <w:rPr>
          <w:spacing w:val="-2"/>
          <w:sz w:val="28"/>
        </w:rPr>
        <w:t>)</w:t>
      </w:r>
    </w:p>
    <w:p w14:paraId="67F5CA21">
      <w:pPr>
        <w:pStyle w:val="8"/>
        <w:numPr>
          <w:ilvl w:val="0"/>
          <w:numId w:val="3"/>
        </w:numPr>
        <w:tabs>
          <w:tab w:val="left" w:pos="567"/>
        </w:tabs>
        <w:spacing w:before="319" w:after="0" w:line="240" w:lineRule="auto"/>
        <w:ind w:left="567" w:right="0" w:hanging="429"/>
        <w:jc w:val="left"/>
        <w:rPr>
          <w:sz w:val="28"/>
        </w:rPr>
      </w:pPr>
      <w:r>
        <w:rPr>
          <w:sz w:val="28"/>
        </w:rPr>
        <w:t>He</w:t>
      </w:r>
      <w:r>
        <w:rPr>
          <w:spacing w:val="-5"/>
          <w:sz w:val="28"/>
        </w:rPr>
        <w:t xml:space="preserve"> </w:t>
      </w:r>
      <w:r>
        <w:rPr>
          <w:sz w:val="28"/>
        </w:rPr>
        <w:t>will</w:t>
      </w:r>
      <w:r>
        <w:rPr>
          <w:spacing w:val="-6"/>
          <w:sz w:val="28"/>
        </w:rPr>
        <w:t xml:space="preserve"> </w:t>
      </w:r>
      <w:r>
        <w:rPr>
          <w:sz w:val="28"/>
        </w:rPr>
        <w:t>probably</w:t>
      </w:r>
      <w:r>
        <w:rPr>
          <w:spacing w:val="-6"/>
          <w:sz w:val="28"/>
        </w:rPr>
        <w:t xml:space="preserve"> </w:t>
      </w:r>
      <w:r>
        <w:rPr>
          <w:sz w:val="28"/>
        </w:rPr>
        <w:t>win</w:t>
      </w:r>
      <w:r>
        <w:rPr>
          <w:spacing w:val="-2"/>
          <w:sz w:val="28"/>
        </w:rPr>
        <w:t xml:space="preserve"> </w:t>
      </w:r>
      <w:r>
        <w:rPr>
          <w:sz w:val="28"/>
        </w:rPr>
        <w:t>the</w:t>
      </w:r>
      <w:r>
        <w:rPr>
          <w:spacing w:val="-2"/>
          <w:sz w:val="28"/>
        </w:rPr>
        <w:t xml:space="preserve"> race.</w:t>
      </w:r>
    </w:p>
    <w:p w14:paraId="5CEAC03E">
      <w:pPr>
        <w:pStyle w:val="2"/>
        <w:spacing w:before="137"/>
        <w:ind w:left="148"/>
      </w:pPr>
      <w:r>
        <w:rPr>
          <w:spacing w:val="-2"/>
        </w:rPr>
        <w:t>LIKELY</w:t>
      </w:r>
    </w:p>
    <w:p w14:paraId="10C56097">
      <w:pPr>
        <w:tabs>
          <w:tab w:val="left" w:pos="1171"/>
          <w:tab w:val="left" w:pos="1800"/>
          <w:tab w:val="left" w:pos="2431"/>
          <w:tab w:val="left" w:pos="3059"/>
        </w:tabs>
        <w:spacing w:before="107"/>
        <w:ind w:left="148" w:right="0" w:firstLine="0"/>
        <w:jc w:val="left"/>
        <w:rPr>
          <w:sz w:val="28"/>
        </w:rPr>
      </w:pPr>
      <w:r>
        <w:rPr>
          <w:sz w:val="28"/>
        </w:rPr>
        <w:t xml:space="preserve">He </w:t>
      </w:r>
      <w:r>
        <w:rPr>
          <w:sz w:val="28"/>
          <w:u w:val="single"/>
        </w:rPr>
        <w:tab/>
      </w:r>
      <w:r>
        <w:rPr>
          <w:sz w:val="28"/>
          <w:u w:val="single"/>
        </w:rPr>
        <w:tab/>
      </w:r>
      <w:r>
        <w:rPr>
          <w:sz w:val="28"/>
          <w:u w:val="single"/>
        </w:rPr>
        <w:tab/>
      </w:r>
      <w:r>
        <w:rPr>
          <w:sz w:val="28"/>
          <w:u w:val="single"/>
        </w:rPr>
        <w:tab/>
      </w:r>
      <w:r>
        <w:rPr>
          <w:sz w:val="28"/>
        </w:rPr>
        <w:t>the</w:t>
      </w:r>
      <w:r>
        <w:rPr>
          <w:spacing w:val="-1"/>
          <w:sz w:val="28"/>
        </w:rPr>
        <w:t xml:space="preserve"> </w:t>
      </w:r>
      <w:r>
        <w:rPr>
          <w:sz w:val="28"/>
        </w:rPr>
        <w:t>race.</w:t>
      </w:r>
      <w:r>
        <w:rPr>
          <w:spacing w:val="-2"/>
          <w:sz w:val="28"/>
        </w:rPr>
        <w:t xml:space="preserve"> </w:t>
      </w:r>
      <w:r>
        <w:rPr>
          <w:sz w:val="28"/>
        </w:rPr>
        <w:t>(</w:t>
      </w:r>
      <w:r>
        <w:rPr>
          <w:i/>
          <w:sz w:val="28"/>
        </w:rPr>
        <w:t>4</w:t>
      </w:r>
      <w:r>
        <w:rPr>
          <w:i/>
          <w:spacing w:val="1"/>
          <w:sz w:val="28"/>
        </w:rPr>
        <w:t xml:space="preserve"> </w:t>
      </w:r>
      <w:r>
        <w:rPr>
          <w:i/>
          <w:spacing w:val="-2"/>
          <w:sz w:val="28"/>
        </w:rPr>
        <w:t>words</w:t>
      </w:r>
      <w:r>
        <w:rPr>
          <w:spacing w:val="-2"/>
          <w:sz w:val="28"/>
        </w:rPr>
        <w:t>)</w:t>
      </w:r>
    </w:p>
    <w:p w14:paraId="0DDD748B">
      <w:pPr>
        <w:pStyle w:val="8"/>
        <w:numPr>
          <w:ilvl w:val="0"/>
          <w:numId w:val="3"/>
        </w:numPr>
        <w:tabs>
          <w:tab w:val="left" w:pos="548"/>
        </w:tabs>
        <w:spacing w:before="319" w:after="0" w:line="240" w:lineRule="auto"/>
        <w:ind w:left="548" w:right="0" w:hanging="410"/>
        <w:jc w:val="left"/>
        <w:rPr>
          <w:sz w:val="28"/>
        </w:rPr>
      </w:pPr>
      <w:r>
        <w:rPr>
          <w:sz w:val="28"/>
        </w:rPr>
        <w:t>She</w:t>
      </w:r>
      <w:r>
        <w:rPr>
          <w:spacing w:val="-3"/>
          <w:sz w:val="28"/>
        </w:rPr>
        <w:t xml:space="preserve"> </w:t>
      </w:r>
      <w:r>
        <w:rPr>
          <w:sz w:val="28"/>
        </w:rPr>
        <w:t>woke</w:t>
      </w:r>
      <w:r>
        <w:rPr>
          <w:spacing w:val="-6"/>
          <w:sz w:val="28"/>
        </w:rPr>
        <w:t xml:space="preserve"> </w:t>
      </w:r>
      <w:r>
        <w:rPr>
          <w:sz w:val="28"/>
        </w:rPr>
        <w:t>up</w:t>
      </w:r>
      <w:r>
        <w:rPr>
          <w:spacing w:val="-2"/>
          <w:sz w:val="28"/>
        </w:rPr>
        <w:t xml:space="preserve"> </w:t>
      </w:r>
      <w:r>
        <w:rPr>
          <w:sz w:val="28"/>
        </w:rPr>
        <w:t>early</w:t>
      </w:r>
      <w:r>
        <w:rPr>
          <w:spacing w:val="-6"/>
          <w:sz w:val="28"/>
        </w:rPr>
        <w:t xml:space="preserve"> </w:t>
      </w:r>
      <w:r>
        <w:rPr>
          <w:sz w:val="28"/>
        </w:rPr>
        <w:t>so</w:t>
      </w:r>
      <w:r>
        <w:rPr>
          <w:spacing w:val="-4"/>
          <w:sz w:val="28"/>
        </w:rPr>
        <w:t xml:space="preserve"> </w:t>
      </w:r>
      <w:r>
        <w:rPr>
          <w:sz w:val="28"/>
        </w:rPr>
        <w:t>that</w:t>
      </w:r>
      <w:r>
        <w:rPr>
          <w:spacing w:val="-2"/>
          <w:sz w:val="28"/>
        </w:rPr>
        <w:t xml:space="preserve"> </w:t>
      </w:r>
      <w:r>
        <w:rPr>
          <w:sz w:val="28"/>
        </w:rPr>
        <w:t>she</w:t>
      </w:r>
      <w:r>
        <w:rPr>
          <w:spacing w:val="-3"/>
          <w:sz w:val="28"/>
        </w:rPr>
        <w:t xml:space="preserve"> </w:t>
      </w:r>
      <w:r>
        <w:rPr>
          <w:sz w:val="28"/>
        </w:rPr>
        <w:t>could</w:t>
      </w:r>
      <w:r>
        <w:rPr>
          <w:spacing w:val="-1"/>
          <w:sz w:val="28"/>
        </w:rPr>
        <w:t xml:space="preserve"> </w:t>
      </w:r>
      <w:r>
        <w:rPr>
          <w:sz w:val="28"/>
        </w:rPr>
        <w:t>catch</w:t>
      </w:r>
      <w:r>
        <w:rPr>
          <w:spacing w:val="-2"/>
          <w:sz w:val="28"/>
        </w:rPr>
        <w:t xml:space="preserve"> </w:t>
      </w:r>
      <w:r>
        <w:rPr>
          <w:sz w:val="28"/>
        </w:rPr>
        <w:t>the</w:t>
      </w:r>
      <w:r>
        <w:rPr>
          <w:spacing w:val="-3"/>
          <w:sz w:val="28"/>
        </w:rPr>
        <w:t xml:space="preserve"> </w:t>
      </w:r>
      <w:r>
        <w:rPr>
          <w:sz w:val="28"/>
        </w:rPr>
        <w:t>5:30</w:t>
      </w:r>
      <w:r>
        <w:rPr>
          <w:spacing w:val="-5"/>
          <w:sz w:val="28"/>
        </w:rPr>
        <w:t xml:space="preserve"> </w:t>
      </w:r>
      <w:r>
        <w:rPr>
          <w:spacing w:val="-2"/>
          <w:sz w:val="28"/>
        </w:rPr>
        <w:t>train.</w:t>
      </w:r>
    </w:p>
    <w:p w14:paraId="33A49687">
      <w:pPr>
        <w:pStyle w:val="2"/>
        <w:spacing w:before="256"/>
      </w:pPr>
      <w:r>
        <w:rPr>
          <w:spacing w:val="-2"/>
        </w:rPr>
        <w:t>ORDER</w:t>
      </w:r>
    </w:p>
    <w:p w14:paraId="16392AE6">
      <w:pPr>
        <w:pStyle w:val="6"/>
        <w:tabs>
          <w:tab w:val="left" w:pos="2900"/>
          <w:tab w:val="left" w:pos="3528"/>
          <w:tab w:val="left" w:pos="4159"/>
          <w:tab w:val="left" w:pos="4787"/>
        </w:tabs>
        <w:spacing w:before="111"/>
        <w:ind w:left="128"/>
      </w:pPr>
      <w:r>
        <w:t xml:space="preserve">She woke up early </w:t>
      </w:r>
      <w:r>
        <w:rPr>
          <w:u w:val="single"/>
        </w:rPr>
        <w:tab/>
      </w:r>
      <w:r>
        <w:rPr>
          <w:u w:val="single"/>
        </w:rPr>
        <w:tab/>
      </w:r>
      <w:r>
        <w:rPr>
          <w:u w:val="single"/>
        </w:rPr>
        <w:tab/>
      </w:r>
      <w:r>
        <w:rPr>
          <w:u w:val="single"/>
        </w:rPr>
        <w:tab/>
      </w:r>
      <w:r>
        <w:t>the</w:t>
      </w:r>
      <w:r>
        <w:rPr>
          <w:spacing w:val="-5"/>
        </w:rPr>
        <w:t xml:space="preserve"> </w:t>
      </w:r>
      <w:r>
        <w:t>5:30</w:t>
      </w:r>
      <w:r>
        <w:rPr>
          <w:spacing w:val="-6"/>
        </w:rPr>
        <w:t xml:space="preserve"> </w:t>
      </w:r>
      <w:r>
        <w:t>train.</w:t>
      </w:r>
      <w:r>
        <w:rPr>
          <w:spacing w:val="3"/>
        </w:rPr>
        <w:t xml:space="preserve"> </w:t>
      </w:r>
      <w:r>
        <w:t>(</w:t>
      </w:r>
      <w:r>
        <w:rPr>
          <w:i/>
        </w:rPr>
        <w:t>4</w:t>
      </w:r>
      <w:r>
        <w:rPr>
          <w:i/>
          <w:spacing w:val="-2"/>
        </w:rPr>
        <w:t xml:space="preserve"> words</w:t>
      </w:r>
      <w:r>
        <w:rPr>
          <w:spacing w:val="-2"/>
        </w:rPr>
        <w:t>)</w:t>
      </w:r>
    </w:p>
    <w:p w14:paraId="6975E015">
      <w:pPr>
        <w:pStyle w:val="6"/>
        <w:spacing w:before="6"/>
      </w:pPr>
    </w:p>
    <w:p w14:paraId="40A70C48">
      <w:pPr>
        <w:pStyle w:val="8"/>
        <w:numPr>
          <w:ilvl w:val="0"/>
          <w:numId w:val="3"/>
        </w:numPr>
        <w:tabs>
          <w:tab w:val="left" w:pos="548"/>
        </w:tabs>
        <w:spacing w:before="0" w:after="0" w:line="240" w:lineRule="auto"/>
        <w:ind w:left="548" w:right="0" w:hanging="410"/>
        <w:jc w:val="left"/>
        <w:rPr>
          <w:sz w:val="28"/>
        </w:rPr>
      </w:pPr>
      <w:r>
        <w:rPr>
          <w:sz w:val="28"/>
        </w:rPr>
        <w:t>Martin</w:t>
      </w:r>
      <w:r>
        <w:rPr>
          <w:spacing w:val="-2"/>
          <w:sz w:val="28"/>
        </w:rPr>
        <w:t xml:space="preserve"> </w:t>
      </w:r>
      <w:r>
        <w:rPr>
          <w:sz w:val="28"/>
        </w:rPr>
        <w:t>realised</w:t>
      </w:r>
      <w:r>
        <w:rPr>
          <w:spacing w:val="-5"/>
          <w:sz w:val="28"/>
        </w:rPr>
        <w:t xml:space="preserve"> </w:t>
      </w:r>
      <w:r>
        <w:rPr>
          <w:sz w:val="28"/>
        </w:rPr>
        <w:t>that</w:t>
      </w:r>
      <w:r>
        <w:rPr>
          <w:spacing w:val="-6"/>
          <w:sz w:val="28"/>
        </w:rPr>
        <w:t xml:space="preserve"> </w:t>
      </w:r>
      <w:r>
        <w:rPr>
          <w:sz w:val="28"/>
        </w:rPr>
        <w:t>he</w:t>
      </w:r>
      <w:r>
        <w:rPr>
          <w:spacing w:val="-3"/>
          <w:sz w:val="28"/>
        </w:rPr>
        <w:t xml:space="preserve"> </w:t>
      </w:r>
      <w:r>
        <w:rPr>
          <w:sz w:val="28"/>
        </w:rPr>
        <w:t>could</w:t>
      </w:r>
      <w:r>
        <w:rPr>
          <w:spacing w:val="-2"/>
          <w:sz w:val="28"/>
        </w:rPr>
        <w:t xml:space="preserve"> </w:t>
      </w:r>
      <w:r>
        <w:rPr>
          <w:sz w:val="28"/>
        </w:rPr>
        <w:t>never</w:t>
      </w:r>
      <w:r>
        <w:rPr>
          <w:spacing w:val="-3"/>
          <w:sz w:val="28"/>
        </w:rPr>
        <w:t xml:space="preserve"> </w:t>
      </w:r>
      <w:r>
        <w:rPr>
          <w:sz w:val="28"/>
        </w:rPr>
        <w:t>be</w:t>
      </w:r>
      <w:r>
        <w:rPr>
          <w:spacing w:val="-3"/>
          <w:sz w:val="28"/>
        </w:rPr>
        <w:t xml:space="preserve"> </w:t>
      </w:r>
      <w:r>
        <w:rPr>
          <w:sz w:val="28"/>
        </w:rPr>
        <w:t>an</w:t>
      </w:r>
      <w:r>
        <w:rPr>
          <w:spacing w:val="-1"/>
          <w:sz w:val="28"/>
        </w:rPr>
        <w:t xml:space="preserve"> </w:t>
      </w:r>
      <w:r>
        <w:rPr>
          <w:spacing w:val="-2"/>
          <w:sz w:val="28"/>
        </w:rPr>
        <w:t>athlete.</w:t>
      </w:r>
    </w:p>
    <w:p w14:paraId="0B50FE28">
      <w:pPr>
        <w:pStyle w:val="2"/>
        <w:spacing w:before="127"/>
      </w:pPr>
      <w:r>
        <w:rPr>
          <w:spacing w:val="-4"/>
        </w:rPr>
        <w:t>BORN</w:t>
      </w:r>
    </w:p>
    <w:p w14:paraId="7C81E5A9">
      <w:pPr>
        <w:pStyle w:val="6"/>
        <w:tabs>
          <w:tab w:val="left" w:pos="3350"/>
          <w:tab w:val="left" w:pos="3981"/>
          <w:tab w:val="left" w:pos="4609"/>
          <w:tab w:val="left" w:pos="5240"/>
          <w:tab w:val="left" w:pos="5868"/>
        </w:tabs>
        <w:spacing w:before="108"/>
        <w:ind w:left="128"/>
      </w:pPr>
      <w:r>
        <w:t xml:space="preserve">Martin realised that he </w:t>
      </w:r>
      <w:r>
        <w:rPr>
          <w:u w:val="single"/>
        </w:rPr>
        <w:tab/>
      </w:r>
      <w:r>
        <w:rPr>
          <w:u w:val="single"/>
        </w:rPr>
        <w:tab/>
      </w:r>
      <w:r>
        <w:rPr>
          <w:u w:val="single"/>
        </w:rPr>
        <w:tab/>
      </w:r>
      <w:r>
        <w:rPr>
          <w:u w:val="single"/>
        </w:rPr>
        <w:tab/>
      </w:r>
      <w:r>
        <w:rPr>
          <w:u w:val="single"/>
        </w:rPr>
        <w:tab/>
      </w:r>
      <w:r>
        <w:t>an</w:t>
      </w:r>
      <w:r>
        <w:rPr>
          <w:spacing w:val="-5"/>
        </w:rPr>
        <w:t xml:space="preserve"> </w:t>
      </w:r>
      <w:r>
        <w:t>athlete.</w:t>
      </w:r>
      <w:r>
        <w:rPr>
          <w:spacing w:val="2"/>
        </w:rPr>
        <w:t xml:space="preserve"> </w:t>
      </w:r>
      <w:r>
        <w:t>(</w:t>
      </w:r>
      <w:r>
        <w:rPr>
          <w:i/>
        </w:rPr>
        <w:t>5</w:t>
      </w:r>
      <w:r>
        <w:rPr>
          <w:i/>
          <w:spacing w:val="-4"/>
        </w:rPr>
        <w:t xml:space="preserve"> </w:t>
      </w:r>
      <w:r>
        <w:rPr>
          <w:i/>
          <w:spacing w:val="-2"/>
        </w:rPr>
        <w:t>words</w:t>
      </w:r>
      <w:r>
        <w:rPr>
          <w:spacing w:val="-2"/>
        </w:rPr>
        <w:t>)</w:t>
      </w:r>
    </w:p>
    <w:p w14:paraId="4D74591A">
      <w:pPr>
        <w:pStyle w:val="6"/>
        <w:spacing w:after="0"/>
        <w:sectPr>
          <w:headerReference r:id="rId15" w:type="default"/>
          <w:footerReference r:id="rId16" w:type="default"/>
          <w:pgSz w:w="11930" w:h="16850"/>
          <w:pgMar w:top="1260" w:right="992" w:bottom="1060" w:left="992" w:header="672" w:footer="871" w:gutter="0"/>
          <w:cols w:space="720" w:num="1"/>
        </w:sectPr>
      </w:pPr>
    </w:p>
    <w:p w14:paraId="60210B6C">
      <w:pPr>
        <w:pStyle w:val="8"/>
        <w:numPr>
          <w:ilvl w:val="0"/>
          <w:numId w:val="3"/>
        </w:numPr>
        <w:tabs>
          <w:tab w:val="left" w:pos="548"/>
        </w:tabs>
        <w:spacing w:before="107" w:after="0" w:line="240" w:lineRule="auto"/>
        <w:ind w:left="548" w:right="0" w:hanging="410"/>
        <w:jc w:val="left"/>
        <w:rPr>
          <w:sz w:val="28"/>
        </w:rPr>
      </w:pPr>
      <w:r>
        <w:rPr>
          <w:sz w:val="28"/>
        </w:rPr>
        <w:t>The</w:t>
      </w:r>
      <w:r>
        <w:rPr>
          <w:spacing w:val="-3"/>
          <w:sz w:val="28"/>
        </w:rPr>
        <w:t xml:space="preserve"> </w:t>
      </w:r>
      <w:r>
        <w:rPr>
          <w:sz w:val="28"/>
        </w:rPr>
        <w:t>teacher</w:t>
      </w:r>
      <w:r>
        <w:rPr>
          <w:spacing w:val="-2"/>
          <w:sz w:val="28"/>
        </w:rPr>
        <w:t xml:space="preserve"> </w:t>
      </w:r>
      <w:r>
        <w:rPr>
          <w:sz w:val="28"/>
        </w:rPr>
        <w:t>advised</w:t>
      </w:r>
      <w:r>
        <w:rPr>
          <w:spacing w:val="-6"/>
          <w:sz w:val="28"/>
        </w:rPr>
        <w:t xml:space="preserve"> </w:t>
      </w:r>
      <w:r>
        <w:rPr>
          <w:sz w:val="28"/>
        </w:rPr>
        <w:t>him</w:t>
      </w:r>
      <w:r>
        <w:rPr>
          <w:spacing w:val="-7"/>
          <w:sz w:val="28"/>
        </w:rPr>
        <w:t xml:space="preserve"> </w:t>
      </w:r>
      <w:r>
        <w:rPr>
          <w:sz w:val="28"/>
        </w:rPr>
        <w:t>to</w:t>
      </w:r>
      <w:r>
        <w:rPr>
          <w:spacing w:val="-1"/>
          <w:sz w:val="28"/>
        </w:rPr>
        <w:t xml:space="preserve"> </w:t>
      </w:r>
      <w:r>
        <w:rPr>
          <w:sz w:val="28"/>
        </w:rPr>
        <w:t>study</w:t>
      </w:r>
      <w:r>
        <w:rPr>
          <w:spacing w:val="-6"/>
          <w:sz w:val="28"/>
        </w:rPr>
        <w:t xml:space="preserve"> </w:t>
      </w:r>
      <w:r>
        <w:rPr>
          <w:spacing w:val="-2"/>
          <w:sz w:val="28"/>
        </w:rPr>
        <w:t>harder.</w:t>
      </w:r>
    </w:p>
    <w:p w14:paraId="06E56F95">
      <w:pPr>
        <w:pStyle w:val="2"/>
        <w:spacing w:before="259"/>
      </w:pPr>
      <w:r>
        <w:rPr>
          <w:spacing w:val="-4"/>
        </w:rPr>
        <w:t>WERE</w:t>
      </w:r>
    </w:p>
    <w:p w14:paraId="1DAA4298">
      <w:pPr>
        <w:pStyle w:val="6"/>
        <w:tabs>
          <w:tab w:val="left" w:pos="1135"/>
          <w:tab w:val="left" w:pos="1766"/>
          <w:tab w:val="left" w:pos="2394"/>
          <w:tab w:val="left" w:pos="3164"/>
          <w:tab w:val="left" w:pos="3729"/>
        </w:tabs>
        <w:spacing w:before="107"/>
        <w:ind w:left="128"/>
      </w:pPr>
      <w:r>
        <w:t xml:space="preserve">“If </w:t>
      </w:r>
      <w:r>
        <w:rPr>
          <w:u w:val="single"/>
        </w:rPr>
        <w:tab/>
      </w:r>
      <w:r>
        <w:rPr>
          <w:u w:val="single"/>
        </w:rPr>
        <w:tab/>
      </w:r>
      <w:r>
        <w:rPr>
          <w:u w:val="single"/>
        </w:rPr>
        <w:tab/>
      </w:r>
      <w:r>
        <w:t xml:space="preserve">, </w:t>
      </w:r>
      <w:r>
        <w:rPr>
          <w:u w:val="single"/>
        </w:rPr>
        <w:tab/>
      </w:r>
      <w:r>
        <w:rPr>
          <w:u w:val="single"/>
        </w:rPr>
        <w:tab/>
      </w:r>
      <w:r>
        <w:t>study</w:t>
      </w:r>
      <w:r>
        <w:rPr>
          <w:spacing w:val="-9"/>
        </w:rPr>
        <w:t xml:space="preserve"> </w:t>
      </w:r>
      <w:r>
        <w:t>harder”,</w:t>
      </w:r>
      <w:r>
        <w:rPr>
          <w:spacing w:val="-3"/>
        </w:rPr>
        <w:t xml:space="preserve"> </w:t>
      </w:r>
      <w:r>
        <w:t>said</w:t>
      </w:r>
      <w:r>
        <w:rPr>
          <w:spacing w:val="-5"/>
        </w:rPr>
        <w:t xml:space="preserve"> </w:t>
      </w:r>
      <w:r>
        <w:t>the</w:t>
      </w:r>
      <w:r>
        <w:rPr>
          <w:spacing w:val="-2"/>
        </w:rPr>
        <w:t xml:space="preserve"> </w:t>
      </w:r>
      <w:r>
        <w:t>teacher.</w:t>
      </w:r>
      <w:r>
        <w:rPr>
          <w:spacing w:val="3"/>
        </w:rPr>
        <w:t xml:space="preserve"> </w:t>
      </w:r>
      <w:r>
        <w:t>(</w:t>
      </w:r>
      <w:r>
        <w:rPr>
          <w:i/>
        </w:rPr>
        <w:t>5</w:t>
      </w:r>
      <w:r>
        <w:rPr>
          <w:i/>
          <w:spacing w:val="-1"/>
        </w:rPr>
        <w:t xml:space="preserve"> </w:t>
      </w:r>
      <w:r>
        <w:rPr>
          <w:i/>
          <w:spacing w:val="-2"/>
        </w:rPr>
        <w:t>words</w:t>
      </w:r>
      <w:r>
        <w:rPr>
          <w:spacing w:val="-2"/>
        </w:rPr>
        <w:t>)</w:t>
      </w:r>
    </w:p>
    <w:p w14:paraId="1894E071">
      <w:pPr>
        <w:pStyle w:val="8"/>
        <w:numPr>
          <w:ilvl w:val="0"/>
          <w:numId w:val="3"/>
        </w:numPr>
        <w:tabs>
          <w:tab w:val="left" w:pos="548"/>
        </w:tabs>
        <w:spacing w:before="319" w:after="0" w:line="240" w:lineRule="auto"/>
        <w:ind w:left="548" w:right="0" w:hanging="410"/>
        <w:jc w:val="left"/>
        <w:rPr>
          <w:sz w:val="28"/>
        </w:rPr>
      </w:pPr>
      <w:r>
        <w:rPr>
          <w:sz w:val="28"/>
        </w:rPr>
        <w:t>They</w:t>
      </w:r>
      <w:r>
        <w:rPr>
          <w:spacing w:val="-7"/>
          <w:sz w:val="28"/>
        </w:rPr>
        <w:t xml:space="preserve"> </w:t>
      </w:r>
      <w:r>
        <w:rPr>
          <w:sz w:val="28"/>
        </w:rPr>
        <w:t>are</w:t>
      </w:r>
      <w:r>
        <w:rPr>
          <w:spacing w:val="-4"/>
          <w:sz w:val="28"/>
        </w:rPr>
        <w:t xml:space="preserve"> </w:t>
      </w:r>
      <w:r>
        <w:rPr>
          <w:sz w:val="28"/>
        </w:rPr>
        <w:t>launching</w:t>
      </w:r>
      <w:r>
        <w:rPr>
          <w:spacing w:val="-3"/>
          <w:sz w:val="28"/>
        </w:rPr>
        <w:t xml:space="preserve"> </w:t>
      </w:r>
      <w:r>
        <w:rPr>
          <w:sz w:val="28"/>
        </w:rPr>
        <w:t>a</w:t>
      </w:r>
      <w:r>
        <w:rPr>
          <w:spacing w:val="-6"/>
          <w:sz w:val="28"/>
        </w:rPr>
        <w:t xml:space="preserve"> </w:t>
      </w:r>
      <w:r>
        <w:rPr>
          <w:sz w:val="28"/>
        </w:rPr>
        <w:t>new</w:t>
      </w:r>
      <w:r>
        <w:rPr>
          <w:spacing w:val="-4"/>
          <w:sz w:val="28"/>
        </w:rPr>
        <w:t xml:space="preserve"> </w:t>
      </w:r>
      <w:r>
        <w:rPr>
          <w:sz w:val="28"/>
        </w:rPr>
        <w:t>product</w:t>
      </w:r>
      <w:r>
        <w:rPr>
          <w:spacing w:val="-3"/>
          <w:sz w:val="28"/>
        </w:rPr>
        <w:t xml:space="preserve"> </w:t>
      </w:r>
      <w:r>
        <w:rPr>
          <w:sz w:val="28"/>
        </w:rPr>
        <w:t>these</w:t>
      </w:r>
      <w:r>
        <w:rPr>
          <w:spacing w:val="-5"/>
          <w:sz w:val="28"/>
        </w:rPr>
        <w:t xml:space="preserve"> </w:t>
      </w:r>
      <w:r>
        <w:rPr>
          <w:spacing w:val="-4"/>
          <w:sz w:val="28"/>
        </w:rPr>
        <w:t>days.</w:t>
      </w:r>
    </w:p>
    <w:p w14:paraId="4574FC37">
      <w:pPr>
        <w:pStyle w:val="2"/>
        <w:spacing w:before="136"/>
      </w:pPr>
      <w:r>
        <w:rPr>
          <w:spacing w:val="-5"/>
        </w:rPr>
        <w:t>IS</w:t>
      </w:r>
    </w:p>
    <w:p w14:paraId="2F2053CB">
      <w:pPr>
        <w:pStyle w:val="6"/>
        <w:tabs>
          <w:tab w:val="left" w:pos="2488"/>
          <w:tab w:val="left" w:pos="3116"/>
          <w:tab w:val="left" w:pos="3747"/>
        </w:tabs>
        <w:spacing w:before="108"/>
        <w:ind w:left="128"/>
      </w:pPr>
      <w:r>
        <w:t xml:space="preserve">A new product </w:t>
      </w:r>
      <w:r>
        <w:rPr>
          <w:u w:val="single"/>
        </w:rPr>
        <w:tab/>
      </w:r>
      <w:r>
        <w:rPr>
          <w:u w:val="single"/>
        </w:rPr>
        <w:tab/>
      </w:r>
      <w:r>
        <w:rPr>
          <w:u w:val="single"/>
        </w:rPr>
        <w:tab/>
      </w:r>
      <w:r>
        <w:t>these</w:t>
      </w:r>
      <w:r>
        <w:rPr>
          <w:spacing w:val="-8"/>
        </w:rPr>
        <w:t xml:space="preserve"> </w:t>
      </w:r>
      <w:r>
        <w:t>days.</w:t>
      </w:r>
      <w:r>
        <w:rPr>
          <w:spacing w:val="2"/>
        </w:rPr>
        <w:t xml:space="preserve"> </w:t>
      </w:r>
      <w:r>
        <w:t>(</w:t>
      </w:r>
      <w:r>
        <w:rPr>
          <w:i/>
        </w:rPr>
        <w:t>3</w:t>
      </w:r>
      <w:r>
        <w:rPr>
          <w:i/>
          <w:spacing w:val="-1"/>
        </w:rPr>
        <w:t xml:space="preserve"> </w:t>
      </w:r>
      <w:r>
        <w:rPr>
          <w:i/>
          <w:spacing w:val="-2"/>
        </w:rPr>
        <w:t>words</w:t>
      </w:r>
      <w:r>
        <w:rPr>
          <w:spacing w:val="-2"/>
        </w:rPr>
        <w:t>)</w:t>
      </w:r>
    </w:p>
    <w:p w14:paraId="1ED4FA81">
      <w:pPr>
        <w:pStyle w:val="8"/>
        <w:numPr>
          <w:ilvl w:val="0"/>
          <w:numId w:val="3"/>
        </w:numPr>
        <w:tabs>
          <w:tab w:val="left" w:pos="627"/>
        </w:tabs>
        <w:spacing w:before="320" w:after="0" w:line="240" w:lineRule="auto"/>
        <w:ind w:left="627" w:right="0" w:hanging="489"/>
        <w:jc w:val="left"/>
        <w:rPr>
          <w:sz w:val="28"/>
        </w:rPr>
      </w:pPr>
      <w:r>
        <w:rPr>
          <w:sz w:val="28"/>
        </w:rPr>
        <w:t>There</w:t>
      </w:r>
      <w:r>
        <w:rPr>
          <w:spacing w:val="-6"/>
          <w:sz w:val="28"/>
        </w:rPr>
        <w:t xml:space="preserve"> </w:t>
      </w:r>
      <w:r>
        <w:rPr>
          <w:sz w:val="28"/>
        </w:rPr>
        <w:t>were</w:t>
      </w:r>
      <w:r>
        <w:rPr>
          <w:spacing w:val="-7"/>
          <w:sz w:val="28"/>
        </w:rPr>
        <w:t xml:space="preserve"> </w:t>
      </w:r>
      <w:r>
        <w:rPr>
          <w:sz w:val="28"/>
        </w:rPr>
        <w:t>very</w:t>
      </w:r>
      <w:r>
        <w:rPr>
          <w:spacing w:val="-8"/>
          <w:sz w:val="28"/>
        </w:rPr>
        <w:t xml:space="preserve"> </w:t>
      </w:r>
      <w:r>
        <w:rPr>
          <w:sz w:val="28"/>
        </w:rPr>
        <w:t>few</w:t>
      </w:r>
      <w:r>
        <w:rPr>
          <w:spacing w:val="-4"/>
          <w:sz w:val="28"/>
        </w:rPr>
        <w:t xml:space="preserve"> </w:t>
      </w:r>
      <w:r>
        <w:rPr>
          <w:sz w:val="28"/>
        </w:rPr>
        <w:t>guests</w:t>
      </w:r>
      <w:r>
        <w:rPr>
          <w:spacing w:val="-3"/>
          <w:sz w:val="28"/>
        </w:rPr>
        <w:t xml:space="preserve"> </w:t>
      </w:r>
      <w:r>
        <w:rPr>
          <w:sz w:val="28"/>
        </w:rPr>
        <w:t>at</w:t>
      </w:r>
      <w:r>
        <w:rPr>
          <w:spacing w:val="-3"/>
          <w:sz w:val="28"/>
        </w:rPr>
        <w:t xml:space="preserve"> </w:t>
      </w:r>
      <w:r>
        <w:rPr>
          <w:sz w:val="28"/>
        </w:rPr>
        <w:t>Paula’s</w:t>
      </w:r>
      <w:r>
        <w:rPr>
          <w:spacing w:val="-3"/>
          <w:sz w:val="28"/>
        </w:rPr>
        <w:t xml:space="preserve"> </w:t>
      </w:r>
      <w:r>
        <w:rPr>
          <w:sz w:val="28"/>
        </w:rPr>
        <w:t>wedding</w:t>
      </w:r>
      <w:r>
        <w:rPr>
          <w:spacing w:val="-2"/>
          <w:sz w:val="28"/>
        </w:rPr>
        <w:t xml:space="preserve"> yesterday.</w:t>
      </w:r>
    </w:p>
    <w:p w14:paraId="5800D51F">
      <w:pPr>
        <w:pStyle w:val="2"/>
        <w:spacing w:before="126"/>
      </w:pPr>
      <w:r>
        <w:rPr>
          <w:spacing w:val="-4"/>
        </w:rPr>
        <w:t>CAME</w:t>
      </w:r>
    </w:p>
    <w:p w14:paraId="2AE3AB2D">
      <w:pPr>
        <w:pStyle w:val="6"/>
        <w:tabs>
          <w:tab w:val="left" w:pos="1602"/>
          <w:tab w:val="left" w:pos="2232"/>
          <w:tab w:val="left" w:pos="2863"/>
          <w:tab w:val="left" w:pos="3491"/>
        </w:tabs>
        <w:spacing w:before="118"/>
        <w:ind w:left="128"/>
      </w:pPr>
      <w:r>
        <w:t xml:space="preserve">Hardly </w:t>
      </w:r>
      <w:r>
        <w:rPr>
          <w:u w:val="single"/>
        </w:rPr>
        <w:tab/>
      </w:r>
      <w:r>
        <w:rPr>
          <w:u w:val="single"/>
        </w:rPr>
        <w:tab/>
      </w:r>
      <w:r>
        <w:rPr>
          <w:u w:val="single"/>
        </w:rPr>
        <w:tab/>
      </w:r>
      <w:r>
        <w:rPr>
          <w:u w:val="single"/>
        </w:rPr>
        <w:tab/>
      </w:r>
      <w:r>
        <w:t>Paula’s</w:t>
      </w:r>
      <w:r>
        <w:rPr>
          <w:spacing w:val="-8"/>
        </w:rPr>
        <w:t xml:space="preserve"> </w:t>
      </w:r>
      <w:r>
        <w:t>wedding</w:t>
      </w:r>
      <w:r>
        <w:rPr>
          <w:spacing w:val="-6"/>
        </w:rPr>
        <w:t xml:space="preserve"> </w:t>
      </w:r>
      <w:r>
        <w:t>yesterday.</w:t>
      </w:r>
      <w:r>
        <w:rPr>
          <w:spacing w:val="-5"/>
        </w:rPr>
        <w:t xml:space="preserve"> </w:t>
      </w:r>
      <w:r>
        <w:t>(</w:t>
      </w:r>
      <w:r>
        <w:rPr>
          <w:i/>
        </w:rPr>
        <w:t>4</w:t>
      </w:r>
      <w:r>
        <w:rPr>
          <w:i/>
          <w:spacing w:val="-5"/>
        </w:rPr>
        <w:t xml:space="preserve"> </w:t>
      </w:r>
      <w:r>
        <w:rPr>
          <w:i/>
          <w:spacing w:val="-2"/>
        </w:rPr>
        <w:t>words</w:t>
      </w:r>
      <w:r>
        <w:rPr>
          <w:spacing w:val="-2"/>
        </w:rPr>
        <w:t>)</w:t>
      </w:r>
    </w:p>
    <w:p w14:paraId="7ACB0F3F">
      <w:pPr>
        <w:pStyle w:val="6"/>
        <w:spacing w:before="114"/>
      </w:pPr>
    </w:p>
    <w:p w14:paraId="0E98CF94">
      <w:pPr>
        <w:pStyle w:val="8"/>
        <w:numPr>
          <w:ilvl w:val="0"/>
          <w:numId w:val="3"/>
        </w:numPr>
        <w:tabs>
          <w:tab w:val="left" w:pos="548"/>
        </w:tabs>
        <w:spacing w:before="0" w:after="0" w:line="240" w:lineRule="auto"/>
        <w:ind w:left="548" w:right="0" w:hanging="410"/>
        <w:jc w:val="left"/>
        <w:rPr>
          <w:sz w:val="28"/>
        </w:rPr>
      </w:pPr>
      <w:r>
        <w:rPr>
          <w:sz w:val="28"/>
        </w:rPr>
        <w:t>Our</w:t>
      </w:r>
      <w:r>
        <w:rPr>
          <w:spacing w:val="-6"/>
          <w:sz w:val="28"/>
        </w:rPr>
        <w:t xml:space="preserve"> </w:t>
      </w:r>
      <w:r>
        <w:rPr>
          <w:sz w:val="28"/>
        </w:rPr>
        <w:t>teacher</w:t>
      </w:r>
      <w:r>
        <w:rPr>
          <w:spacing w:val="-4"/>
          <w:sz w:val="28"/>
        </w:rPr>
        <w:t xml:space="preserve"> </w:t>
      </w:r>
      <w:r>
        <w:rPr>
          <w:sz w:val="28"/>
        </w:rPr>
        <w:t>demands</w:t>
      </w:r>
      <w:r>
        <w:rPr>
          <w:spacing w:val="-6"/>
          <w:sz w:val="28"/>
        </w:rPr>
        <w:t xml:space="preserve"> </w:t>
      </w:r>
      <w:r>
        <w:rPr>
          <w:sz w:val="28"/>
        </w:rPr>
        <w:t>that</w:t>
      </w:r>
      <w:r>
        <w:rPr>
          <w:spacing w:val="-3"/>
          <w:sz w:val="28"/>
        </w:rPr>
        <w:t xml:space="preserve"> </w:t>
      </w:r>
      <w:r>
        <w:rPr>
          <w:sz w:val="28"/>
        </w:rPr>
        <w:t>we</w:t>
      </w:r>
      <w:r>
        <w:rPr>
          <w:spacing w:val="-4"/>
          <w:sz w:val="28"/>
        </w:rPr>
        <w:t xml:space="preserve"> </w:t>
      </w:r>
      <w:r>
        <w:rPr>
          <w:sz w:val="28"/>
        </w:rPr>
        <w:t>hand</w:t>
      </w:r>
      <w:r>
        <w:rPr>
          <w:spacing w:val="-3"/>
          <w:sz w:val="28"/>
        </w:rPr>
        <w:t xml:space="preserve"> </w:t>
      </w:r>
      <w:r>
        <w:rPr>
          <w:sz w:val="28"/>
        </w:rPr>
        <w:t>in</w:t>
      </w:r>
      <w:r>
        <w:rPr>
          <w:spacing w:val="-2"/>
          <w:sz w:val="28"/>
        </w:rPr>
        <w:t xml:space="preserve"> </w:t>
      </w:r>
      <w:r>
        <w:rPr>
          <w:sz w:val="28"/>
        </w:rPr>
        <w:t>our</w:t>
      </w:r>
      <w:r>
        <w:rPr>
          <w:spacing w:val="-7"/>
          <w:sz w:val="28"/>
        </w:rPr>
        <w:t xml:space="preserve"> </w:t>
      </w:r>
      <w:r>
        <w:rPr>
          <w:sz w:val="28"/>
        </w:rPr>
        <w:t>homework</w:t>
      </w:r>
      <w:r>
        <w:rPr>
          <w:spacing w:val="-2"/>
          <w:sz w:val="28"/>
        </w:rPr>
        <w:t xml:space="preserve"> regularly.</w:t>
      </w:r>
    </w:p>
    <w:p w14:paraId="00DA84BE">
      <w:pPr>
        <w:pStyle w:val="6"/>
        <w:spacing w:before="6"/>
      </w:pPr>
    </w:p>
    <w:p w14:paraId="1DB29440">
      <w:pPr>
        <w:pStyle w:val="2"/>
        <w:spacing w:before="1"/>
      </w:pPr>
      <w:r>
        <w:rPr>
          <w:spacing w:val="-2"/>
        </w:rPr>
        <w:t>INSISTS</w:t>
      </w:r>
    </w:p>
    <w:p w14:paraId="7C48E547">
      <w:pPr>
        <w:pStyle w:val="6"/>
        <w:tabs>
          <w:tab w:val="left" w:pos="2217"/>
          <w:tab w:val="left" w:pos="2846"/>
          <w:tab w:val="left" w:pos="3476"/>
          <w:tab w:val="left" w:pos="4104"/>
          <w:tab w:val="left" w:pos="4735"/>
        </w:tabs>
        <w:spacing w:before="319"/>
        <w:ind w:left="208"/>
      </w:pPr>
      <w:r>
        <w:t xml:space="preserve">Our teacher </w:t>
      </w:r>
      <w:r>
        <w:rPr>
          <w:u w:val="single"/>
        </w:rPr>
        <w:tab/>
      </w:r>
      <w:r>
        <w:rPr>
          <w:u w:val="single"/>
        </w:rPr>
        <w:tab/>
      </w:r>
      <w:r>
        <w:rPr>
          <w:u w:val="single"/>
        </w:rPr>
        <w:tab/>
      </w:r>
      <w:r>
        <w:rPr>
          <w:u w:val="single"/>
        </w:rPr>
        <w:tab/>
      </w:r>
      <w:r>
        <w:rPr>
          <w:u w:val="single"/>
        </w:rPr>
        <w:tab/>
      </w:r>
      <w:r>
        <w:t>our</w:t>
      </w:r>
      <w:r>
        <w:rPr>
          <w:spacing w:val="-6"/>
        </w:rPr>
        <w:t xml:space="preserve"> </w:t>
      </w:r>
      <w:r>
        <w:t>homework</w:t>
      </w:r>
      <w:r>
        <w:rPr>
          <w:spacing w:val="-2"/>
        </w:rPr>
        <w:t xml:space="preserve"> </w:t>
      </w:r>
      <w:r>
        <w:t>regularly.</w:t>
      </w:r>
      <w:r>
        <w:rPr>
          <w:spacing w:val="-4"/>
        </w:rPr>
        <w:t xml:space="preserve"> </w:t>
      </w:r>
      <w:r>
        <w:t>(</w:t>
      </w:r>
      <w:r>
        <w:rPr>
          <w:i/>
        </w:rPr>
        <w:t>5</w:t>
      </w:r>
      <w:r>
        <w:rPr>
          <w:i/>
          <w:spacing w:val="-2"/>
        </w:rPr>
        <w:t xml:space="preserve"> words</w:t>
      </w:r>
      <w:r>
        <w:rPr>
          <w:spacing w:val="-2"/>
        </w:rPr>
        <w:t>)</w:t>
      </w:r>
    </w:p>
    <w:p w14:paraId="4AA33DFB">
      <w:pPr>
        <w:pStyle w:val="6"/>
        <w:rPr>
          <w:sz w:val="20"/>
        </w:rPr>
      </w:pPr>
    </w:p>
    <w:p w14:paraId="69415032">
      <w:pPr>
        <w:pStyle w:val="6"/>
        <w:spacing w:before="196"/>
        <w:rPr>
          <w:sz w:val="20"/>
        </w:rPr>
      </w:pPr>
      <w:r>
        <w:rPr>
          <w:sz w:val="20"/>
        </w:rPr>
        <mc:AlternateContent>
          <mc:Choice Requires="wpg">
            <w:drawing>
              <wp:anchor distT="0" distB="0" distL="0" distR="0" simplePos="0" relativeHeight="251676672" behindDoc="1" locked="0" layoutInCell="1" allowOverlap="1">
                <wp:simplePos x="0" y="0"/>
                <wp:positionH relativeFrom="page">
                  <wp:posOffset>641350</wp:posOffset>
                </wp:positionH>
                <wp:positionV relativeFrom="paragraph">
                  <wp:posOffset>288925</wp:posOffset>
                </wp:positionV>
                <wp:extent cx="6273800" cy="250825"/>
                <wp:effectExtent l="0" t="0" r="0" b="0"/>
                <wp:wrapTopAndBottom/>
                <wp:docPr id="35" name="Group 35"/>
                <wp:cNvGraphicFramePr/>
                <a:graphic xmlns:a="http://schemas.openxmlformats.org/drawingml/2006/main">
                  <a:graphicData uri="http://schemas.microsoft.com/office/word/2010/wordprocessingGroup">
                    <wpg:wgp>
                      <wpg:cNvGrpSpPr/>
                      <wpg:grpSpPr>
                        <a:xfrm>
                          <a:off x="0" y="0"/>
                          <a:ext cx="6273800" cy="250825"/>
                          <a:chOff x="0" y="0"/>
                          <a:chExt cx="6273800" cy="250825"/>
                        </a:xfrm>
                      </wpg:grpSpPr>
                      <wps:wsp>
                        <wps:cNvPr id="36" name="Graphic 36"/>
                        <wps:cNvSpPr/>
                        <wps:spPr>
                          <a:xfrm>
                            <a:off x="0" y="3175"/>
                            <a:ext cx="6273800" cy="1270"/>
                          </a:xfrm>
                          <a:custGeom>
                            <a:avLst/>
                            <a:gdLst/>
                            <a:ahLst/>
                            <a:cxnLst/>
                            <a:rect l="l" t="t" r="r" b="b"/>
                            <a:pathLst>
                              <a:path w="6273800">
                                <a:moveTo>
                                  <a:pt x="0" y="0"/>
                                </a:moveTo>
                                <a:lnTo>
                                  <a:pt x="6273800" y="0"/>
                                </a:lnTo>
                              </a:path>
                            </a:pathLst>
                          </a:custGeom>
                          <a:ln w="6350">
                            <a:solidFill>
                              <a:srgbClr val="000000"/>
                            </a:solidFill>
                            <a:prstDash val="solid"/>
                          </a:ln>
                        </wps:spPr>
                        <wps:bodyPr wrap="square" lIns="0" tIns="0" rIns="0" bIns="0" rtlCol="0">
                          <a:noAutofit/>
                        </wps:bodyPr>
                      </wps:wsp>
                      <wps:wsp>
                        <wps:cNvPr id="37" name="Graphic 37"/>
                        <wps:cNvSpPr/>
                        <wps:spPr>
                          <a:xfrm>
                            <a:off x="0" y="238125"/>
                            <a:ext cx="6273800" cy="12700"/>
                          </a:xfrm>
                          <a:custGeom>
                            <a:avLst/>
                            <a:gdLst/>
                            <a:ahLst/>
                            <a:cxnLst/>
                            <a:rect l="l" t="t" r="r" b="b"/>
                            <a:pathLst>
                              <a:path w="6273800" h="12700">
                                <a:moveTo>
                                  <a:pt x="6273800" y="0"/>
                                </a:moveTo>
                                <a:lnTo>
                                  <a:pt x="0" y="0"/>
                                </a:lnTo>
                                <a:lnTo>
                                  <a:pt x="0" y="12700"/>
                                </a:lnTo>
                                <a:lnTo>
                                  <a:pt x="6273800" y="12700"/>
                                </a:lnTo>
                                <a:lnTo>
                                  <a:pt x="6273800" y="0"/>
                                </a:lnTo>
                                <a:close/>
                              </a:path>
                            </a:pathLst>
                          </a:custGeom>
                          <a:solidFill>
                            <a:srgbClr val="000000"/>
                          </a:solidFill>
                        </wps:spPr>
                        <wps:bodyPr wrap="square" lIns="0" tIns="0" rIns="0" bIns="0" rtlCol="0">
                          <a:noAutofit/>
                        </wps:bodyPr>
                      </wps:wsp>
                      <wps:wsp>
                        <wps:cNvPr id="38" name="Graphic 38"/>
                        <wps:cNvSpPr/>
                        <wps:spPr>
                          <a:xfrm>
                            <a:off x="3175" y="0"/>
                            <a:ext cx="6267450" cy="247650"/>
                          </a:xfrm>
                          <a:custGeom>
                            <a:avLst/>
                            <a:gdLst/>
                            <a:ahLst/>
                            <a:cxnLst/>
                            <a:rect l="l" t="t" r="r" b="b"/>
                            <a:pathLst>
                              <a:path w="6267450" h="247650">
                                <a:moveTo>
                                  <a:pt x="0" y="0"/>
                                </a:moveTo>
                                <a:lnTo>
                                  <a:pt x="0" y="247650"/>
                                </a:lnTo>
                              </a:path>
                              <a:path w="6267450" h="247650">
                                <a:moveTo>
                                  <a:pt x="6267450" y="0"/>
                                </a:moveTo>
                                <a:lnTo>
                                  <a:pt x="6267450" y="241300"/>
                                </a:lnTo>
                              </a:path>
                            </a:pathLst>
                          </a:custGeom>
                          <a:ln w="6350">
                            <a:solidFill>
                              <a:srgbClr val="000000"/>
                            </a:solidFill>
                            <a:prstDash val="solid"/>
                          </a:ln>
                        </wps:spPr>
                        <wps:bodyPr wrap="square" lIns="0" tIns="0" rIns="0" bIns="0" rtlCol="0">
                          <a:noAutofit/>
                        </wps:bodyPr>
                      </wps:wsp>
                      <wps:wsp>
                        <wps:cNvPr id="39" name="Textbox 39"/>
                        <wps:cNvSpPr txBox="1"/>
                        <wps:spPr>
                          <a:xfrm>
                            <a:off x="6350" y="6350"/>
                            <a:ext cx="6261100" cy="231775"/>
                          </a:xfrm>
                          <a:prstGeom prst="rect">
                            <a:avLst/>
                          </a:prstGeom>
                        </wps:spPr>
                        <wps:txbx>
                          <w:txbxContent>
                            <w:p w14:paraId="1911A338">
                              <w:pPr>
                                <w:spacing w:before="0" w:line="315" w:lineRule="exact"/>
                                <w:ind w:left="2" w:right="2" w:firstLine="0"/>
                                <w:jc w:val="center"/>
                                <w:rPr>
                                  <w:b/>
                                  <w:i/>
                                  <w:sz w:val="28"/>
                                </w:rPr>
                              </w:pPr>
                              <w:r>
                                <w:rPr>
                                  <w:b/>
                                  <w:i/>
                                  <w:sz w:val="28"/>
                                </w:rPr>
                                <w:t>Transfer</w:t>
                              </w:r>
                              <w:r>
                                <w:rPr>
                                  <w:b/>
                                  <w:i/>
                                  <w:spacing w:val="-3"/>
                                  <w:sz w:val="28"/>
                                </w:rPr>
                                <w:t xml:space="preserve"> </w:t>
                              </w:r>
                              <w:r>
                                <w:rPr>
                                  <w:b/>
                                  <w:i/>
                                  <w:sz w:val="28"/>
                                </w:rPr>
                                <w:t>your</w:t>
                              </w:r>
                              <w:r>
                                <w:rPr>
                                  <w:b/>
                                  <w:i/>
                                  <w:spacing w:val="-7"/>
                                  <w:sz w:val="28"/>
                                </w:rPr>
                                <w:t xml:space="preserve"> </w:t>
                              </w:r>
                              <w:r>
                                <w:rPr>
                                  <w:b/>
                                  <w:i/>
                                  <w:sz w:val="28"/>
                                </w:rPr>
                                <w:t>answers</w:t>
                              </w:r>
                              <w:r>
                                <w:rPr>
                                  <w:b/>
                                  <w:i/>
                                  <w:spacing w:val="-6"/>
                                  <w:sz w:val="28"/>
                                </w:rPr>
                                <w:t xml:space="preserve"> </w:t>
                              </w:r>
                              <w:r>
                                <w:rPr>
                                  <w:b/>
                                  <w:i/>
                                  <w:sz w:val="28"/>
                                </w:rPr>
                                <w:t>to</w:t>
                              </w:r>
                              <w:r>
                                <w:rPr>
                                  <w:b/>
                                  <w:i/>
                                  <w:spacing w:val="-6"/>
                                  <w:sz w:val="28"/>
                                </w:rPr>
                                <w:t xml:space="preserve"> </w:t>
                              </w:r>
                              <w:r>
                                <w:rPr>
                                  <w:b/>
                                  <w:i/>
                                  <w:sz w:val="28"/>
                                </w:rPr>
                                <w:t>the</w:t>
                              </w:r>
                              <w:r>
                                <w:rPr>
                                  <w:b/>
                                  <w:i/>
                                  <w:spacing w:val="-4"/>
                                  <w:sz w:val="28"/>
                                </w:rPr>
                                <w:t xml:space="preserve"> </w:t>
                              </w:r>
                              <w:r>
                                <w:rPr>
                                  <w:b/>
                                  <w:i/>
                                  <w:sz w:val="28"/>
                                </w:rPr>
                                <w:t>answer</w:t>
                              </w:r>
                              <w:r>
                                <w:rPr>
                                  <w:b/>
                                  <w:i/>
                                  <w:spacing w:val="-5"/>
                                  <w:sz w:val="28"/>
                                </w:rPr>
                                <w:t xml:space="preserve"> </w:t>
                              </w:r>
                              <w:r>
                                <w:rPr>
                                  <w:b/>
                                  <w:i/>
                                  <w:spacing w:val="-2"/>
                                  <w:sz w:val="28"/>
                                </w:rPr>
                                <w:t>sheet!</w:t>
                              </w:r>
                            </w:p>
                          </w:txbxContent>
                        </wps:txbx>
                        <wps:bodyPr wrap="square" lIns="0" tIns="0" rIns="0" bIns="0" rtlCol="0">
                          <a:noAutofit/>
                        </wps:bodyPr>
                      </wps:wsp>
                    </wpg:wgp>
                  </a:graphicData>
                </a:graphic>
              </wp:anchor>
            </w:drawing>
          </mc:Choice>
          <mc:Fallback>
            <w:pict>
              <v:group id="Group 35" o:spid="_x0000_s1026" o:spt="203" style="position:absolute;left:0pt;margin-left:50.5pt;margin-top:22.75pt;height:19.75pt;width:494pt;mso-position-horizontal-relative:page;mso-wrap-distance-bottom:0pt;mso-wrap-distance-top:0pt;z-index:-251639808;mso-width-relative:page;mso-height-relative:page;" coordsize="6273800,250825" o:gfxdata="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">
                <o:lock v:ext="edit" aspectratio="f"/>
                <v:shape id="Graphic 36" o:spid="_x0000_s1026" o:spt="100" style="position:absolute;left:0;top:3175;height:1270;width:6273800;" filled="f" stroked="t" coordsize="6273800,1" o:gfxdata="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RA0ES8AAAA&#10;2wAAAA8AAAAAAAAAAQAgAAAAIgAAAGRycy9kb3ducmV2LnhtbFBLAQIUABQAAAAIAIdO4kAzLwWe&#10;OwAAADkAAAAQAAAAAAAAAAEAIAAAAAsBAABkcnMvc2hhcGV4bWwueG1sUEsFBgAAAAAGAAYAWwEA&#10;ALUDAAAAAA==&#10;" path="m0,0l6273800,0e">
                  <v:fill on="f" focussize="0,0"/>
                  <v:stroke weight="0.5pt" color="#000000" joinstyle="round"/>
                  <v:imagedata o:title=""/>
                  <o:lock v:ext="edit" aspectratio="f"/>
                  <v:textbox inset="0mm,0mm,0mm,0mm"/>
                </v:shape>
                <v:shape id="Graphic 37" o:spid="_x0000_s1026" o:spt="100" style="position:absolute;left:0;top:238125;height:12700;width:6273800;" fillcolor="#000000" filled="t" stroked="f" coordsize="6273800,12700" o:gfxdata="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8+6AvQAA&#10;ANsAAAAPAAAAAAAAAAEAIAAAACIAAABkcnMvZG93bnJldi54bWxQSwECFAAUAAAACACHTuJAMy8F&#10;njsAAAA5AAAAEAAAAAAAAAABACAAAAAMAQAAZHJzL3NoYXBleG1sLnhtbFBLBQYAAAAABgAGAFsB&#10;AAC2AwAAAAA=&#10;" path="m6273800,0l0,0,0,12700,6273800,12700,6273800,0xe">
                  <v:fill on="t" focussize="0,0"/>
                  <v:stroke on="f"/>
                  <v:imagedata o:title=""/>
                  <o:lock v:ext="edit" aspectratio="f"/>
                  <v:textbox inset="0mm,0mm,0mm,0mm"/>
                </v:shape>
                <v:shape id="Graphic 38" o:spid="_x0000_s1026" o:spt="100" style="position:absolute;left:3175;top:0;height:247650;width:6267450;" filled="f" stroked="t" coordsize="6267450,247650" o:gfxdata="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neRbt7UAAADbAAAADwAA&#10;AAAAAAABACAAAAAiAAAAZHJzL2Rvd25yZXYueG1sUEsBAhQAFAAAAAgAh07iQDMvBZ47AAAAOQAA&#10;ABAAAAAAAAAAAQAgAAAABAEAAGRycy9zaGFwZXhtbC54bWxQSwUGAAAAAAYABgBbAQAArgMAAAAA&#10;" path="m0,0l0,247650em6267450,0l6267450,241300e">
                  <v:fill on="f" focussize="0,0"/>
                  <v:stroke weight="0.5pt" color="#000000" joinstyle="round"/>
                  <v:imagedata o:title=""/>
                  <o:lock v:ext="edit" aspectratio="f"/>
                  <v:textbox inset="0mm,0mm,0mm,0mm"/>
                </v:shape>
                <v:shape id="Textbox 39" o:spid="_x0000_s1026" o:spt="202" type="#_x0000_t202" style="position:absolute;left:6350;top:6350;height:231775;width:6261100;" filled="f" stroked="f" coordsize="21600,21600" o:gfxdata="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QhQRF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1911A338">
                        <w:pPr>
                          <w:spacing w:before="0" w:line="315" w:lineRule="exact"/>
                          <w:ind w:left="2" w:right="2" w:firstLine="0"/>
                          <w:jc w:val="center"/>
                          <w:rPr>
                            <w:b/>
                            <w:i/>
                            <w:sz w:val="28"/>
                          </w:rPr>
                        </w:pPr>
                        <w:r>
                          <w:rPr>
                            <w:b/>
                            <w:i/>
                            <w:sz w:val="28"/>
                          </w:rPr>
                          <w:t>Transfer</w:t>
                        </w:r>
                        <w:r>
                          <w:rPr>
                            <w:b/>
                            <w:i/>
                            <w:spacing w:val="-3"/>
                            <w:sz w:val="28"/>
                          </w:rPr>
                          <w:t xml:space="preserve"> </w:t>
                        </w:r>
                        <w:r>
                          <w:rPr>
                            <w:b/>
                            <w:i/>
                            <w:sz w:val="28"/>
                          </w:rPr>
                          <w:t>your</w:t>
                        </w:r>
                        <w:r>
                          <w:rPr>
                            <w:b/>
                            <w:i/>
                            <w:spacing w:val="-7"/>
                            <w:sz w:val="28"/>
                          </w:rPr>
                          <w:t xml:space="preserve"> </w:t>
                        </w:r>
                        <w:r>
                          <w:rPr>
                            <w:b/>
                            <w:i/>
                            <w:sz w:val="28"/>
                          </w:rPr>
                          <w:t>answers</w:t>
                        </w:r>
                        <w:r>
                          <w:rPr>
                            <w:b/>
                            <w:i/>
                            <w:spacing w:val="-6"/>
                            <w:sz w:val="28"/>
                          </w:rPr>
                          <w:t xml:space="preserve"> </w:t>
                        </w:r>
                        <w:r>
                          <w:rPr>
                            <w:b/>
                            <w:i/>
                            <w:sz w:val="28"/>
                          </w:rPr>
                          <w:t>to</w:t>
                        </w:r>
                        <w:r>
                          <w:rPr>
                            <w:b/>
                            <w:i/>
                            <w:spacing w:val="-6"/>
                            <w:sz w:val="28"/>
                          </w:rPr>
                          <w:t xml:space="preserve"> </w:t>
                        </w:r>
                        <w:r>
                          <w:rPr>
                            <w:b/>
                            <w:i/>
                            <w:sz w:val="28"/>
                          </w:rPr>
                          <w:t>the</w:t>
                        </w:r>
                        <w:r>
                          <w:rPr>
                            <w:b/>
                            <w:i/>
                            <w:spacing w:val="-4"/>
                            <w:sz w:val="28"/>
                          </w:rPr>
                          <w:t xml:space="preserve"> </w:t>
                        </w:r>
                        <w:r>
                          <w:rPr>
                            <w:b/>
                            <w:i/>
                            <w:sz w:val="28"/>
                          </w:rPr>
                          <w:t>answer</w:t>
                        </w:r>
                        <w:r>
                          <w:rPr>
                            <w:b/>
                            <w:i/>
                            <w:spacing w:val="-5"/>
                            <w:sz w:val="28"/>
                          </w:rPr>
                          <w:t xml:space="preserve"> </w:t>
                        </w:r>
                        <w:r>
                          <w:rPr>
                            <w:b/>
                            <w:i/>
                            <w:spacing w:val="-2"/>
                            <w:sz w:val="28"/>
                          </w:rPr>
                          <w:t>sheet!</w:t>
                        </w:r>
                      </w:p>
                    </w:txbxContent>
                  </v:textbox>
                </v:shape>
                <w10:wrap type="topAndBottom"/>
              </v:group>
            </w:pict>
          </mc:Fallback>
        </mc:AlternateContent>
      </w:r>
    </w:p>
    <w:p w14:paraId="190B599E">
      <w:pPr>
        <w:pStyle w:val="6"/>
        <w:spacing w:after="0"/>
        <w:rPr>
          <w:sz w:val="20"/>
        </w:rPr>
        <w:sectPr>
          <w:headerReference r:id="rId17" w:type="default"/>
          <w:footerReference r:id="rId18" w:type="default"/>
          <w:pgSz w:w="11930" w:h="16850"/>
          <w:pgMar w:top="1260" w:right="992" w:bottom="1060" w:left="992" w:header="672" w:footer="869" w:gutter="0"/>
          <w:cols w:space="720" w:num="1"/>
        </w:sectPr>
      </w:pPr>
    </w:p>
    <w:p w14:paraId="1267C85A">
      <w:pPr>
        <w:pStyle w:val="2"/>
        <w:ind w:left="0" w:right="57"/>
        <w:jc w:val="center"/>
      </w:pPr>
      <w:r>
        <w:rPr>
          <w:spacing w:val="-2"/>
        </w:rPr>
        <w:t>WRITING</w:t>
      </w:r>
    </w:p>
    <w:p w14:paraId="353EED86">
      <w:pPr>
        <w:spacing w:before="158"/>
        <w:ind w:left="1579" w:right="1613" w:firstLine="0"/>
        <w:jc w:val="center"/>
        <w:rPr>
          <w:b/>
          <w:sz w:val="28"/>
        </w:rPr>
      </w:pPr>
      <w:r>
        <w:rPr>
          <w:b/>
          <w:sz w:val="28"/>
        </w:rPr>
        <w:t>Time:</w:t>
      </w:r>
      <w:r>
        <w:rPr>
          <w:b/>
          <w:spacing w:val="-2"/>
          <w:sz w:val="28"/>
        </w:rPr>
        <w:t xml:space="preserve"> </w:t>
      </w:r>
      <w:r>
        <w:rPr>
          <w:b/>
          <w:sz w:val="28"/>
        </w:rPr>
        <w:t>40</w:t>
      </w:r>
      <w:r>
        <w:rPr>
          <w:b/>
          <w:spacing w:val="-1"/>
          <w:sz w:val="28"/>
        </w:rPr>
        <w:t xml:space="preserve"> </w:t>
      </w:r>
      <w:r>
        <w:rPr>
          <w:b/>
          <w:spacing w:val="-2"/>
          <w:sz w:val="28"/>
        </w:rPr>
        <w:t>minutes</w:t>
      </w:r>
    </w:p>
    <w:p w14:paraId="7FAA1534">
      <w:pPr>
        <w:spacing w:before="158"/>
        <w:ind w:left="1577" w:right="1613" w:firstLine="0"/>
        <w:jc w:val="center"/>
        <w:rPr>
          <w:b/>
          <w:sz w:val="28"/>
        </w:rPr>
      </w:pPr>
      <w:r>
        <w:rPr>
          <w:b/>
          <w:sz w:val="28"/>
        </w:rPr>
        <w:t>(15</w:t>
      </w:r>
      <w:r>
        <w:rPr>
          <w:b/>
          <w:spacing w:val="2"/>
          <w:sz w:val="28"/>
        </w:rPr>
        <w:t xml:space="preserve"> </w:t>
      </w:r>
      <w:r>
        <w:rPr>
          <w:b/>
          <w:spacing w:val="-2"/>
          <w:sz w:val="28"/>
        </w:rPr>
        <w:t>points)</w:t>
      </w:r>
    </w:p>
    <w:p w14:paraId="4D39E0A5">
      <w:pPr>
        <w:pStyle w:val="6"/>
        <w:spacing w:before="150"/>
        <w:rPr>
          <w:b/>
        </w:rPr>
      </w:pPr>
    </w:p>
    <w:p w14:paraId="681BCA88">
      <w:pPr>
        <w:spacing w:before="0"/>
        <w:ind w:left="128" w:right="274" w:firstLine="0"/>
        <w:jc w:val="left"/>
        <w:rPr>
          <w:sz w:val="28"/>
        </w:rPr>
      </w:pPr>
      <w:r>
        <w:rPr>
          <w:sz w:val="28"/>
        </w:rPr>
        <w:t>Write</w:t>
      </w:r>
      <w:r>
        <w:rPr>
          <w:spacing w:val="-3"/>
          <w:sz w:val="28"/>
        </w:rPr>
        <w:t xml:space="preserve"> </w:t>
      </w:r>
      <w:r>
        <w:rPr>
          <w:b/>
          <w:sz w:val="28"/>
        </w:rPr>
        <w:t>a</w:t>
      </w:r>
      <w:r>
        <w:rPr>
          <w:b/>
          <w:spacing w:val="-2"/>
          <w:sz w:val="28"/>
        </w:rPr>
        <w:t xml:space="preserve"> </w:t>
      </w:r>
      <w:r>
        <w:rPr>
          <w:b/>
          <w:sz w:val="28"/>
        </w:rPr>
        <w:t>short</w:t>
      </w:r>
      <w:r>
        <w:rPr>
          <w:b/>
          <w:spacing w:val="-3"/>
          <w:sz w:val="28"/>
        </w:rPr>
        <w:t xml:space="preserve"> </w:t>
      </w:r>
      <w:r>
        <w:rPr>
          <w:b/>
          <w:sz w:val="28"/>
        </w:rPr>
        <w:t>description</w:t>
      </w:r>
      <w:r>
        <w:rPr>
          <w:b/>
          <w:spacing w:val="-3"/>
          <w:sz w:val="28"/>
        </w:rPr>
        <w:t xml:space="preserve"> </w:t>
      </w:r>
      <w:r>
        <w:rPr>
          <w:b/>
          <w:sz w:val="28"/>
        </w:rPr>
        <w:t>of</w:t>
      </w:r>
      <w:r>
        <w:rPr>
          <w:b/>
          <w:spacing w:val="-4"/>
          <w:sz w:val="28"/>
        </w:rPr>
        <w:t xml:space="preserve"> </w:t>
      </w:r>
      <w:r>
        <w:rPr>
          <w:b/>
          <w:sz w:val="28"/>
        </w:rPr>
        <w:t>any</w:t>
      </w:r>
      <w:r>
        <w:rPr>
          <w:b/>
          <w:spacing w:val="-2"/>
          <w:sz w:val="28"/>
        </w:rPr>
        <w:t xml:space="preserve"> </w:t>
      </w:r>
      <w:r>
        <w:rPr>
          <w:b/>
          <w:sz w:val="28"/>
        </w:rPr>
        <w:t>monument</w:t>
      </w:r>
      <w:r>
        <w:rPr>
          <w:b/>
          <w:spacing w:val="-3"/>
          <w:sz w:val="28"/>
        </w:rPr>
        <w:t xml:space="preserve"> </w:t>
      </w:r>
      <w:r>
        <w:rPr>
          <w:b/>
          <w:sz w:val="28"/>
        </w:rPr>
        <w:t>in</w:t>
      </w:r>
      <w:r>
        <w:rPr>
          <w:b/>
          <w:spacing w:val="-3"/>
          <w:sz w:val="28"/>
        </w:rPr>
        <w:t xml:space="preserve"> </w:t>
      </w:r>
      <w:r>
        <w:rPr>
          <w:b/>
          <w:sz w:val="28"/>
        </w:rPr>
        <w:t>Moscow</w:t>
      </w:r>
      <w:r>
        <w:rPr>
          <w:b/>
          <w:spacing w:val="-3"/>
          <w:sz w:val="28"/>
        </w:rPr>
        <w:t xml:space="preserve"> </w:t>
      </w:r>
      <w:r>
        <w:rPr>
          <w:b/>
          <w:sz w:val="28"/>
        </w:rPr>
        <w:t>which</w:t>
      </w:r>
      <w:r>
        <w:rPr>
          <w:b/>
          <w:spacing w:val="-3"/>
          <w:sz w:val="28"/>
        </w:rPr>
        <w:t xml:space="preserve"> </w:t>
      </w:r>
      <w:r>
        <w:rPr>
          <w:b/>
          <w:sz w:val="28"/>
        </w:rPr>
        <w:t>is</w:t>
      </w:r>
      <w:r>
        <w:rPr>
          <w:b/>
          <w:spacing w:val="-2"/>
          <w:sz w:val="28"/>
        </w:rPr>
        <w:t xml:space="preserve"> </w:t>
      </w:r>
      <w:r>
        <w:rPr>
          <w:b/>
          <w:sz w:val="28"/>
        </w:rPr>
        <w:t>devoted</w:t>
      </w:r>
      <w:r>
        <w:rPr>
          <w:b/>
          <w:spacing w:val="-3"/>
          <w:sz w:val="28"/>
        </w:rPr>
        <w:t xml:space="preserve"> </w:t>
      </w:r>
      <w:r>
        <w:rPr>
          <w:b/>
          <w:sz w:val="28"/>
        </w:rPr>
        <w:t>to World War II and recommend it to foreign tourists</w:t>
      </w:r>
      <w:r>
        <w:rPr>
          <w:sz w:val="28"/>
        </w:rPr>
        <w:t>.</w:t>
      </w:r>
    </w:p>
    <w:p w14:paraId="4DFF0DCA">
      <w:pPr>
        <w:spacing w:before="2" w:line="278" w:lineRule="auto"/>
        <w:ind w:left="128" w:right="0" w:firstLine="0"/>
        <w:jc w:val="left"/>
        <w:rPr>
          <w:sz w:val="28"/>
        </w:rPr>
      </w:pPr>
      <w:r>
        <w:rPr>
          <w:sz w:val="28"/>
        </w:rPr>
        <w:t>Write</w:t>
      </w:r>
      <w:r>
        <w:rPr>
          <w:spacing w:val="-2"/>
          <w:sz w:val="28"/>
        </w:rPr>
        <w:t xml:space="preserve"> </w:t>
      </w:r>
      <w:r>
        <w:rPr>
          <w:sz w:val="28"/>
        </w:rPr>
        <w:t>the</w:t>
      </w:r>
      <w:r>
        <w:rPr>
          <w:spacing w:val="-3"/>
          <w:sz w:val="28"/>
        </w:rPr>
        <w:t xml:space="preserve"> </w:t>
      </w:r>
      <w:r>
        <w:rPr>
          <w:sz w:val="28"/>
        </w:rPr>
        <w:t>name</w:t>
      </w:r>
      <w:r>
        <w:rPr>
          <w:spacing w:val="-2"/>
          <w:sz w:val="28"/>
        </w:rPr>
        <w:t xml:space="preserve"> </w:t>
      </w:r>
      <w:r>
        <w:rPr>
          <w:sz w:val="28"/>
        </w:rPr>
        <w:t>of</w:t>
      </w:r>
      <w:r>
        <w:rPr>
          <w:spacing w:val="-2"/>
          <w:sz w:val="28"/>
        </w:rPr>
        <w:t xml:space="preserve"> </w:t>
      </w:r>
      <w:r>
        <w:rPr>
          <w:sz w:val="28"/>
        </w:rPr>
        <w:t>the</w:t>
      </w:r>
      <w:r>
        <w:rPr>
          <w:spacing w:val="-3"/>
          <w:sz w:val="28"/>
        </w:rPr>
        <w:t xml:space="preserve"> </w:t>
      </w:r>
      <w:r>
        <w:rPr>
          <w:sz w:val="28"/>
        </w:rPr>
        <w:t>monument</w:t>
      </w:r>
      <w:r>
        <w:rPr>
          <w:spacing w:val="-1"/>
          <w:sz w:val="28"/>
        </w:rPr>
        <w:t xml:space="preserve"> </w:t>
      </w:r>
      <w:r>
        <w:rPr>
          <w:sz w:val="28"/>
        </w:rPr>
        <w:t>at</w:t>
      </w:r>
      <w:r>
        <w:rPr>
          <w:spacing w:val="-5"/>
          <w:sz w:val="28"/>
        </w:rPr>
        <w:t xml:space="preserve"> </w:t>
      </w:r>
      <w:r>
        <w:rPr>
          <w:sz w:val="28"/>
        </w:rPr>
        <w:t>the</w:t>
      </w:r>
      <w:r>
        <w:rPr>
          <w:spacing w:val="-2"/>
          <w:sz w:val="28"/>
        </w:rPr>
        <w:t xml:space="preserve"> </w:t>
      </w:r>
      <w:r>
        <w:rPr>
          <w:sz w:val="28"/>
        </w:rPr>
        <w:t>beginning</w:t>
      </w:r>
      <w:r>
        <w:rPr>
          <w:spacing w:val="-1"/>
          <w:sz w:val="28"/>
        </w:rPr>
        <w:t xml:space="preserve"> </w:t>
      </w:r>
      <w:r>
        <w:rPr>
          <w:sz w:val="28"/>
        </w:rPr>
        <w:t>on</w:t>
      </w:r>
      <w:r>
        <w:rPr>
          <w:spacing w:val="-1"/>
          <w:sz w:val="28"/>
        </w:rPr>
        <w:t xml:space="preserve"> </w:t>
      </w:r>
      <w:r>
        <w:rPr>
          <w:sz w:val="28"/>
        </w:rPr>
        <w:t>a</w:t>
      </w:r>
      <w:r>
        <w:rPr>
          <w:spacing w:val="-3"/>
          <w:sz w:val="28"/>
        </w:rPr>
        <w:t xml:space="preserve"> </w:t>
      </w:r>
      <w:r>
        <w:rPr>
          <w:sz w:val="28"/>
        </w:rPr>
        <w:t>separate</w:t>
      </w:r>
      <w:r>
        <w:rPr>
          <w:spacing w:val="-2"/>
          <w:sz w:val="28"/>
        </w:rPr>
        <w:t xml:space="preserve"> </w:t>
      </w:r>
      <w:r>
        <w:rPr>
          <w:sz w:val="28"/>
        </w:rPr>
        <w:t>line</w:t>
      </w:r>
      <w:r>
        <w:rPr>
          <w:spacing w:val="-2"/>
          <w:sz w:val="28"/>
        </w:rPr>
        <w:t xml:space="preserve"> </w:t>
      </w:r>
      <w:r>
        <w:rPr>
          <w:sz w:val="28"/>
        </w:rPr>
        <w:t>(</w:t>
      </w:r>
      <w:r>
        <w:rPr>
          <w:i/>
          <w:sz w:val="28"/>
        </w:rPr>
        <w:t>words</w:t>
      </w:r>
      <w:r>
        <w:rPr>
          <w:i/>
          <w:spacing w:val="-5"/>
          <w:sz w:val="28"/>
        </w:rPr>
        <w:t xml:space="preserve"> </w:t>
      </w:r>
      <w:r>
        <w:rPr>
          <w:i/>
          <w:sz w:val="28"/>
        </w:rPr>
        <w:t>are</w:t>
      </w:r>
      <w:r>
        <w:rPr>
          <w:i/>
          <w:spacing w:val="-5"/>
          <w:sz w:val="28"/>
        </w:rPr>
        <w:t xml:space="preserve"> </w:t>
      </w:r>
      <w:r>
        <w:rPr>
          <w:i/>
          <w:sz w:val="28"/>
        </w:rPr>
        <w:t>not counted in this line</w:t>
      </w:r>
      <w:r>
        <w:rPr>
          <w:sz w:val="28"/>
        </w:rPr>
        <w:t>). The monument should be real, not imaginary.</w:t>
      </w:r>
    </w:p>
    <w:p w14:paraId="73B5E7F2">
      <w:pPr>
        <w:pStyle w:val="6"/>
        <w:spacing w:before="221" w:line="321" w:lineRule="exact"/>
        <w:ind w:left="148"/>
      </w:pPr>
      <w:r>
        <w:t>Remember</w:t>
      </w:r>
      <w:r>
        <w:rPr>
          <w:spacing w:val="-5"/>
        </w:rPr>
        <w:t xml:space="preserve"> </w:t>
      </w:r>
      <w:r>
        <w:t>to</w:t>
      </w:r>
      <w:r>
        <w:rPr>
          <w:spacing w:val="-1"/>
        </w:rPr>
        <w:t xml:space="preserve"> </w:t>
      </w:r>
      <w:r>
        <w:t>mention</w:t>
      </w:r>
      <w:r>
        <w:rPr>
          <w:spacing w:val="-3"/>
        </w:rPr>
        <w:t xml:space="preserve"> </w:t>
      </w:r>
      <w:r>
        <w:t>in</w:t>
      </w:r>
      <w:r>
        <w:rPr>
          <w:spacing w:val="-4"/>
        </w:rPr>
        <w:t xml:space="preserve"> </w:t>
      </w:r>
      <w:r>
        <w:t>your</w:t>
      </w:r>
      <w:r>
        <w:rPr>
          <w:spacing w:val="-4"/>
        </w:rPr>
        <w:t xml:space="preserve"> </w:t>
      </w:r>
      <w:r>
        <w:rPr>
          <w:spacing w:val="-2"/>
        </w:rPr>
        <w:t>description:</w:t>
      </w:r>
    </w:p>
    <w:p w14:paraId="043566D7">
      <w:pPr>
        <w:pStyle w:val="8"/>
        <w:numPr>
          <w:ilvl w:val="0"/>
          <w:numId w:val="4"/>
        </w:numPr>
        <w:tabs>
          <w:tab w:val="left" w:pos="867"/>
        </w:tabs>
        <w:spacing w:before="0" w:after="0" w:line="319" w:lineRule="exact"/>
        <w:ind w:left="867" w:right="0" w:hanging="369"/>
        <w:jc w:val="left"/>
        <w:rPr>
          <w:sz w:val="28"/>
        </w:rPr>
      </w:pPr>
      <w:r>
        <w:rPr>
          <w:sz w:val="28"/>
        </w:rPr>
        <w:t>what</w:t>
      </w:r>
      <w:r>
        <w:rPr>
          <w:spacing w:val="-8"/>
          <w:sz w:val="28"/>
        </w:rPr>
        <w:t xml:space="preserve"> </w:t>
      </w:r>
      <w:r>
        <w:rPr>
          <w:sz w:val="28"/>
        </w:rPr>
        <w:t>the</w:t>
      </w:r>
      <w:r>
        <w:rPr>
          <w:spacing w:val="-5"/>
          <w:sz w:val="28"/>
        </w:rPr>
        <w:t xml:space="preserve"> </w:t>
      </w:r>
      <w:r>
        <w:rPr>
          <w:sz w:val="28"/>
        </w:rPr>
        <w:t>monument</w:t>
      </w:r>
      <w:r>
        <w:rPr>
          <w:spacing w:val="-4"/>
          <w:sz w:val="28"/>
        </w:rPr>
        <w:t xml:space="preserve"> </w:t>
      </w:r>
      <w:r>
        <w:rPr>
          <w:sz w:val="28"/>
        </w:rPr>
        <w:t>looks</w:t>
      </w:r>
      <w:r>
        <w:rPr>
          <w:spacing w:val="-4"/>
          <w:sz w:val="28"/>
        </w:rPr>
        <w:t xml:space="preserve"> like;</w:t>
      </w:r>
    </w:p>
    <w:p w14:paraId="5E1D8C1D">
      <w:pPr>
        <w:pStyle w:val="8"/>
        <w:numPr>
          <w:ilvl w:val="0"/>
          <w:numId w:val="4"/>
        </w:numPr>
        <w:tabs>
          <w:tab w:val="left" w:pos="867"/>
        </w:tabs>
        <w:spacing w:before="0" w:after="0" w:line="320" w:lineRule="exact"/>
        <w:ind w:left="867" w:right="0" w:hanging="369"/>
        <w:jc w:val="left"/>
        <w:rPr>
          <w:sz w:val="28"/>
        </w:rPr>
      </w:pPr>
      <w:r>
        <w:rPr>
          <w:sz w:val="28"/>
        </w:rPr>
        <w:t>where</w:t>
      </w:r>
      <w:r>
        <w:rPr>
          <w:spacing w:val="-6"/>
          <w:sz w:val="28"/>
        </w:rPr>
        <w:t xml:space="preserve"> </w:t>
      </w:r>
      <w:r>
        <w:rPr>
          <w:sz w:val="28"/>
        </w:rPr>
        <w:t>the</w:t>
      </w:r>
      <w:r>
        <w:rPr>
          <w:spacing w:val="-4"/>
          <w:sz w:val="28"/>
        </w:rPr>
        <w:t xml:space="preserve"> </w:t>
      </w:r>
      <w:r>
        <w:rPr>
          <w:sz w:val="28"/>
        </w:rPr>
        <w:t>monument</w:t>
      </w:r>
      <w:r>
        <w:rPr>
          <w:spacing w:val="-6"/>
          <w:sz w:val="28"/>
        </w:rPr>
        <w:t xml:space="preserve"> </w:t>
      </w:r>
      <w:r>
        <w:rPr>
          <w:sz w:val="28"/>
        </w:rPr>
        <w:t>is</w:t>
      </w:r>
      <w:r>
        <w:rPr>
          <w:spacing w:val="-7"/>
          <w:sz w:val="28"/>
        </w:rPr>
        <w:t xml:space="preserve"> </w:t>
      </w:r>
      <w:r>
        <w:rPr>
          <w:sz w:val="28"/>
        </w:rPr>
        <w:t>located</w:t>
      </w:r>
      <w:r>
        <w:rPr>
          <w:spacing w:val="-2"/>
          <w:sz w:val="28"/>
        </w:rPr>
        <w:t xml:space="preserve"> </w:t>
      </w:r>
      <w:r>
        <w:rPr>
          <w:sz w:val="28"/>
        </w:rPr>
        <w:t>(area</w:t>
      </w:r>
      <w:r>
        <w:rPr>
          <w:spacing w:val="-4"/>
          <w:sz w:val="28"/>
        </w:rPr>
        <w:t xml:space="preserve"> </w:t>
      </w:r>
      <w:r>
        <w:rPr>
          <w:sz w:val="28"/>
        </w:rPr>
        <w:t>of</w:t>
      </w:r>
      <w:r>
        <w:rPr>
          <w:spacing w:val="-3"/>
          <w:sz w:val="28"/>
        </w:rPr>
        <w:t xml:space="preserve"> </w:t>
      </w:r>
      <w:r>
        <w:rPr>
          <w:spacing w:val="-2"/>
          <w:sz w:val="28"/>
        </w:rPr>
        <w:t>Moscow);</w:t>
      </w:r>
    </w:p>
    <w:p w14:paraId="55F86CA6">
      <w:pPr>
        <w:pStyle w:val="8"/>
        <w:numPr>
          <w:ilvl w:val="0"/>
          <w:numId w:val="4"/>
        </w:numPr>
        <w:tabs>
          <w:tab w:val="left" w:pos="847"/>
        </w:tabs>
        <w:spacing w:before="0" w:after="0" w:line="240" w:lineRule="auto"/>
        <w:ind w:left="847" w:right="0" w:hanging="349"/>
        <w:jc w:val="left"/>
        <w:rPr>
          <w:sz w:val="28"/>
        </w:rPr>
      </w:pPr>
      <w:r>
        <w:rPr>
          <w:sz w:val="28"/>
        </w:rPr>
        <w:t>why</w:t>
      </w:r>
      <w:r>
        <w:rPr>
          <w:spacing w:val="-7"/>
          <w:sz w:val="28"/>
        </w:rPr>
        <w:t xml:space="preserve"> </w:t>
      </w:r>
      <w:r>
        <w:rPr>
          <w:sz w:val="28"/>
        </w:rPr>
        <w:t>you</w:t>
      </w:r>
      <w:r>
        <w:rPr>
          <w:spacing w:val="-2"/>
          <w:sz w:val="28"/>
        </w:rPr>
        <w:t xml:space="preserve"> </w:t>
      </w:r>
      <w:r>
        <w:rPr>
          <w:sz w:val="28"/>
        </w:rPr>
        <w:t>recommend</w:t>
      </w:r>
      <w:r>
        <w:rPr>
          <w:spacing w:val="-3"/>
          <w:sz w:val="28"/>
        </w:rPr>
        <w:t xml:space="preserve"> </w:t>
      </w:r>
      <w:r>
        <w:rPr>
          <w:sz w:val="28"/>
        </w:rPr>
        <w:t>it</w:t>
      </w:r>
      <w:r>
        <w:rPr>
          <w:spacing w:val="-6"/>
          <w:sz w:val="28"/>
        </w:rPr>
        <w:t xml:space="preserve"> </w:t>
      </w:r>
      <w:r>
        <w:rPr>
          <w:sz w:val="28"/>
        </w:rPr>
        <w:t>to</w:t>
      </w:r>
      <w:r>
        <w:rPr>
          <w:spacing w:val="-2"/>
          <w:sz w:val="28"/>
        </w:rPr>
        <w:t xml:space="preserve"> </w:t>
      </w:r>
      <w:r>
        <w:rPr>
          <w:sz w:val="28"/>
        </w:rPr>
        <w:t>foreign</w:t>
      </w:r>
      <w:r>
        <w:rPr>
          <w:spacing w:val="-6"/>
          <w:sz w:val="28"/>
        </w:rPr>
        <w:t xml:space="preserve"> </w:t>
      </w:r>
      <w:r>
        <w:rPr>
          <w:spacing w:val="-2"/>
          <w:sz w:val="28"/>
        </w:rPr>
        <w:t>tourists.</w:t>
      </w:r>
    </w:p>
    <w:p w14:paraId="534C06CB">
      <w:pPr>
        <w:pStyle w:val="6"/>
        <w:spacing w:before="1"/>
      </w:pPr>
    </w:p>
    <w:p w14:paraId="0E95D89B">
      <w:pPr>
        <w:spacing w:before="0"/>
        <w:ind w:left="148" w:right="0" w:firstLine="0"/>
        <w:jc w:val="left"/>
        <w:rPr>
          <w:sz w:val="28"/>
        </w:rPr>
      </w:pPr>
      <w:r>
        <w:rPr>
          <w:sz w:val="28"/>
        </w:rPr>
        <w:t>Write</w:t>
      </w:r>
      <w:r>
        <w:rPr>
          <w:spacing w:val="-6"/>
          <w:sz w:val="28"/>
        </w:rPr>
        <w:t xml:space="preserve"> </w:t>
      </w:r>
      <w:r>
        <w:rPr>
          <w:b/>
          <w:sz w:val="28"/>
        </w:rPr>
        <w:t>200–250</w:t>
      </w:r>
      <w:r>
        <w:rPr>
          <w:b/>
          <w:spacing w:val="-8"/>
          <w:sz w:val="28"/>
        </w:rPr>
        <w:t xml:space="preserve"> </w:t>
      </w:r>
      <w:r>
        <w:rPr>
          <w:b/>
          <w:spacing w:val="-2"/>
          <w:sz w:val="28"/>
        </w:rPr>
        <w:t>words</w:t>
      </w:r>
      <w:r>
        <w:rPr>
          <w:spacing w:val="-2"/>
          <w:sz w:val="28"/>
        </w:rPr>
        <w:t>.</w:t>
      </w:r>
    </w:p>
    <w:p w14:paraId="47862DBC">
      <w:pPr>
        <w:pStyle w:val="6"/>
        <w:spacing w:before="116"/>
        <w:rPr>
          <w:sz w:val="20"/>
        </w:rPr>
      </w:pPr>
      <w:r>
        <w:rPr>
          <w:sz w:val="20"/>
        </w:rPr>
        <mc:AlternateContent>
          <mc:Choice Requires="wps">
            <w:drawing>
              <wp:anchor distT="0" distB="0" distL="0" distR="0" simplePos="0" relativeHeight="251676672" behindDoc="1" locked="0" layoutInCell="1" allowOverlap="1">
                <wp:simplePos x="0" y="0"/>
                <wp:positionH relativeFrom="page">
                  <wp:posOffset>644525</wp:posOffset>
                </wp:positionH>
                <wp:positionV relativeFrom="paragraph">
                  <wp:posOffset>237490</wp:posOffset>
                </wp:positionV>
                <wp:extent cx="6267450" cy="234950"/>
                <wp:effectExtent l="0" t="0" r="0" b="0"/>
                <wp:wrapTopAndBottom/>
                <wp:docPr id="42" name="Textbox 42"/>
                <wp:cNvGraphicFramePr/>
                <a:graphic xmlns:a="http://schemas.openxmlformats.org/drawingml/2006/main">
                  <a:graphicData uri="http://schemas.microsoft.com/office/word/2010/wordprocessingShape">
                    <wps:wsp>
                      <wps:cNvSpPr txBox="1"/>
                      <wps:spPr>
                        <a:xfrm>
                          <a:off x="0" y="0"/>
                          <a:ext cx="6267450" cy="234950"/>
                        </a:xfrm>
                        <a:prstGeom prst="rect">
                          <a:avLst/>
                        </a:prstGeom>
                        <a:ln w="6350">
                          <a:solidFill>
                            <a:srgbClr val="000000"/>
                          </a:solidFill>
                          <a:prstDash val="solid"/>
                        </a:ln>
                      </wps:spPr>
                      <wps:txbx>
                        <w:txbxContent>
                          <w:p w14:paraId="6EAC4484">
                            <w:pPr>
                              <w:spacing w:before="0" w:line="314" w:lineRule="exact"/>
                              <w:ind w:left="2" w:right="2" w:firstLine="0"/>
                              <w:jc w:val="center"/>
                              <w:rPr>
                                <w:b/>
                                <w:i/>
                                <w:sz w:val="28"/>
                              </w:rPr>
                            </w:pPr>
                            <w:r>
                              <w:rPr>
                                <w:b/>
                                <w:i/>
                                <w:sz w:val="28"/>
                              </w:rPr>
                              <w:t>Transfer</w:t>
                            </w:r>
                            <w:r>
                              <w:rPr>
                                <w:b/>
                                <w:i/>
                                <w:spacing w:val="-4"/>
                                <w:sz w:val="28"/>
                              </w:rPr>
                              <w:t xml:space="preserve"> </w:t>
                            </w:r>
                            <w:r>
                              <w:rPr>
                                <w:b/>
                                <w:i/>
                                <w:sz w:val="28"/>
                              </w:rPr>
                              <w:t>your</w:t>
                            </w:r>
                            <w:r>
                              <w:rPr>
                                <w:b/>
                                <w:i/>
                                <w:spacing w:val="-8"/>
                                <w:sz w:val="28"/>
                              </w:rPr>
                              <w:t xml:space="preserve"> </w:t>
                            </w:r>
                            <w:r>
                              <w:rPr>
                                <w:b/>
                                <w:i/>
                                <w:sz w:val="28"/>
                              </w:rPr>
                              <w:t>description</w:t>
                            </w:r>
                            <w:r>
                              <w:rPr>
                                <w:b/>
                                <w:i/>
                                <w:spacing w:val="-4"/>
                                <w:sz w:val="28"/>
                              </w:rPr>
                              <w:t xml:space="preserve"> </w:t>
                            </w:r>
                            <w:r>
                              <w:rPr>
                                <w:b/>
                                <w:i/>
                                <w:sz w:val="28"/>
                              </w:rPr>
                              <w:t>to</w:t>
                            </w:r>
                            <w:r>
                              <w:rPr>
                                <w:b/>
                                <w:i/>
                                <w:spacing w:val="-4"/>
                                <w:sz w:val="28"/>
                              </w:rPr>
                              <w:t xml:space="preserve"> </w:t>
                            </w:r>
                            <w:r>
                              <w:rPr>
                                <w:b/>
                                <w:i/>
                                <w:sz w:val="28"/>
                              </w:rPr>
                              <w:t>the</w:t>
                            </w:r>
                            <w:r>
                              <w:rPr>
                                <w:b/>
                                <w:i/>
                                <w:spacing w:val="-8"/>
                                <w:sz w:val="28"/>
                              </w:rPr>
                              <w:t xml:space="preserve"> </w:t>
                            </w:r>
                            <w:r>
                              <w:rPr>
                                <w:b/>
                                <w:i/>
                                <w:sz w:val="28"/>
                              </w:rPr>
                              <w:t>answer</w:t>
                            </w:r>
                            <w:r>
                              <w:rPr>
                                <w:b/>
                                <w:i/>
                                <w:spacing w:val="-3"/>
                                <w:sz w:val="28"/>
                              </w:rPr>
                              <w:t xml:space="preserve"> </w:t>
                            </w:r>
                            <w:r>
                              <w:rPr>
                                <w:b/>
                                <w:i/>
                                <w:spacing w:val="-2"/>
                                <w:sz w:val="28"/>
                              </w:rPr>
                              <w:t>sheet!</w:t>
                            </w:r>
                          </w:p>
                        </w:txbxContent>
                      </wps:txbx>
                      <wps:bodyPr wrap="square" lIns="0" tIns="0" rIns="0" bIns="0" rtlCol="0">
                        <a:noAutofit/>
                      </wps:bodyPr>
                    </wps:wsp>
                  </a:graphicData>
                </a:graphic>
              </wp:anchor>
            </w:drawing>
          </mc:Choice>
          <mc:Fallback>
            <w:pict>
              <v:shape id="Textbox 42" o:spid="_x0000_s1026" o:spt="202" type="#_x0000_t202" style="position:absolute;left:0pt;margin-left:50.75pt;margin-top:18.7pt;height:18.5pt;width:493.5pt;mso-position-horizontal-relative:page;mso-wrap-distance-bottom:0pt;mso-wrap-distance-top:0pt;z-index:-251639808;mso-width-relative:page;mso-height-relative:page;" filled="f" stroked="t" coordsize="21600,21600" o:gfxdata="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ELdxyXaAAAACgEA&#10;AA8AAAAAAAAAAQAgAAAAIgAAAGRycy9kb3ducmV2LnhtbFBLAQIUABQAAAAIAIdO4kBytf3T3wEA&#10;ANkDAAAOAAAAAAAAAAEAIAAAACkBAABkcnMvZTJvRG9jLnhtbFBLBQYAAAAABgAGAFkBAAB6BQAA&#10;AAA=&#10;">
                <v:fill on="f" focussize="0,0"/>
                <v:stroke weight="0.5pt" color="#000000" joinstyle="round"/>
                <v:imagedata o:title=""/>
                <o:lock v:ext="edit" aspectratio="f"/>
                <v:textbox inset="0mm,0mm,0mm,0mm">
                  <w:txbxContent>
                    <w:p w14:paraId="6EAC4484">
                      <w:pPr>
                        <w:spacing w:before="0" w:line="314" w:lineRule="exact"/>
                        <w:ind w:left="2" w:right="2" w:firstLine="0"/>
                        <w:jc w:val="center"/>
                        <w:rPr>
                          <w:b/>
                          <w:i/>
                          <w:sz w:val="28"/>
                        </w:rPr>
                      </w:pPr>
                      <w:r>
                        <w:rPr>
                          <w:b/>
                          <w:i/>
                          <w:sz w:val="28"/>
                        </w:rPr>
                        <w:t>Transfer</w:t>
                      </w:r>
                      <w:r>
                        <w:rPr>
                          <w:b/>
                          <w:i/>
                          <w:spacing w:val="-4"/>
                          <w:sz w:val="28"/>
                        </w:rPr>
                        <w:t xml:space="preserve"> </w:t>
                      </w:r>
                      <w:r>
                        <w:rPr>
                          <w:b/>
                          <w:i/>
                          <w:sz w:val="28"/>
                        </w:rPr>
                        <w:t>your</w:t>
                      </w:r>
                      <w:r>
                        <w:rPr>
                          <w:b/>
                          <w:i/>
                          <w:spacing w:val="-8"/>
                          <w:sz w:val="28"/>
                        </w:rPr>
                        <w:t xml:space="preserve"> </w:t>
                      </w:r>
                      <w:r>
                        <w:rPr>
                          <w:b/>
                          <w:i/>
                          <w:sz w:val="28"/>
                        </w:rPr>
                        <w:t>description</w:t>
                      </w:r>
                      <w:r>
                        <w:rPr>
                          <w:b/>
                          <w:i/>
                          <w:spacing w:val="-4"/>
                          <w:sz w:val="28"/>
                        </w:rPr>
                        <w:t xml:space="preserve"> </w:t>
                      </w:r>
                      <w:r>
                        <w:rPr>
                          <w:b/>
                          <w:i/>
                          <w:sz w:val="28"/>
                        </w:rPr>
                        <w:t>to</w:t>
                      </w:r>
                      <w:r>
                        <w:rPr>
                          <w:b/>
                          <w:i/>
                          <w:spacing w:val="-4"/>
                          <w:sz w:val="28"/>
                        </w:rPr>
                        <w:t xml:space="preserve"> </w:t>
                      </w:r>
                      <w:r>
                        <w:rPr>
                          <w:b/>
                          <w:i/>
                          <w:sz w:val="28"/>
                        </w:rPr>
                        <w:t>the</w:t>
                      </w:r>
                      <w:r>
                        <w:rPr>
                          <w:b/>
                          <w:i/>
                          <w:spacing w:val="-8"/>
                          <w:sz w:val="28"/>
                        </w:rPr>
                        <w:t xml:space="preserve"> </w:t>
                      </w:r>
                      <w:r>
                        <w:rPr>
                          <w:b/>
                          <w:i/>
                          <w:sz w:val="28"/>
                        </w:rPr>
                        <w:t>answer</w:t>
                      </w:r>
                      <w:r>
                        <w:rPr>
                          <w:b/>
                          <w:i/>
                          <w:spacing w:val="-3"/>
                          <w:sz w:val="28"/>
                        </w:rPr>
                        <w:t xml:space="preserve"> </w:t>
                      </w:r>
                      <w:r>
                        <w:rPr>
                          <w:b/>
                          <w:i/>
                          <w:spacing w:val="-2"/>
                          <w:sz w:val="28"/>
                        </w:rPr>
                        <w:t>sheet!</w:t>
                      </w:r>
                    </w:p>
                  </w:txbxContent>
                </v:textbox>
                <w10:wrap type="topAndBottom"/>
              </v:shape>
            </w:pict>
          </mc:Fallback>
        </mc:AlternateContent>
      </w:r>
    </w:p>
    <w:p w14:paraId="4DF053AD">
      <w:pPr>
        <w:pStyle w:val="6"/>
        <w:spacing w:after="0"/>
        <w:rPr>
          <w:sz w:val="20"/>
        </w:rPr>
        <w:sectPr>
          <w:headerReference r:id="rId19" w:type="default"/>
          <w:footerReference r:id="rId20" w:type="default"/>
          <w:pgSz w:w="11930" w:h="16850"/>
          <w:pgMar w:top="1260" w:right="992" w:bottom="1060" w:left="992" w:header="672" w:footer="866" w:gutter="0"/>
          <w:cols w:space="720" w:num="1"/>
        </w:sectPr>
      </w:pPr>
    </w:p>
    <w:p w14:paraId="7C68807E">
      <w:pPr>
        <w:pStyle w:val="6"/>
        <w:spacing w:before="11"/>
        <w:rPr>
          <w:sz w:val="20"/>
        </w:rPr>
      </w:pPr>
    </w:p>
    <w:p w14:paraId="23057DCB">
      <w:pPr>
        <w:pStyle w:val="6"/>
        <w:spacing w:after="0"/>
        <w:rPr>
          <w:sz w:val="20"/>
        </w:rPr>
        <w:sectPr>
          <w:headerReference r:id="rId21" w:type="default"/>
          <w:footerReference r:id="rId22" w:type="default"/>
          <w:pgSz w:w="11930" w:h="16850"/>
          <w:pgMar w:top="1860" w:right="992" w:bottom="1040" w:left="992" w:header="672" w:footer="854" w:gutter="0"/>
          <w:pgNumType w:start="1"/>
          <w:cols w:space="720" w:num="1"/>
        </w:sectPr>
      </w:pPr>
    </w:p>
    <w:p w14:paraId="22F51155">
      <w:pPr>
        <w:spacing w:before="89"/>
        <w:ind w:left="587" w:right="0" w:firstLine="0"/>
        <w:jc w:val="left"/>
        <w:rPr>
          <w:b/>
          <w:sz w:val="28"/>
        </w:rPr>
      </w:pPr>
      <w:r>
        <w:rPr>
          <w:b/>
          <w:spacing w:val="-2"/>
          <w:sz w:val="28"/>
        </w:rPr>
        <w:t>Listening</w:t>
      </w:r>
    </w:p>
    <w:p w14:paraId="0C6F3283">
      <w:pPr>
        <w:spacing w:before="89"/>
        <w:ind w:left="587" w:right="0" w:firstLine="0"/>
        <w:jc w:val="left"/>
        <w:rPr>
          <w:b/>
          <w:sz w:val="28"/>
        </w:rPr>
      </w:pPr>
      <w:r>
        <w:br w:type="column"/>
      </w:r>
      <w:r>
        <w:rPr>
          <w:b/>
          <w:spacing w:val="-2"/>
          <w:sz w:val="28"/>
        </w:rPr>
        <w:t>Reading</w:t>
      </w:r>
    </w:p>
    <w:p w14:paraId="3A494FFD">
      <w:pPr>
        <w:spacing w:before="152"/>
        <w:ind w:left="587" w:right="0" w:firstLine="0"/>
        <w:jc w:val="left"/>
        <w:rPr>
          <w:b/>
          <w:sz w:val="28"/>
        </w:rPr>
      </w:pPr>
      <w:r>
        <w:br w:type="column"/>
      </w:r>
      <w:r>
        <w:rPr>
          <w:b/>
          <w:sz w:val="28"/>
        </w:rPr>
        <w:t>Use</w:t>
      </w:r>
      <w:r>
        <w:rPr>
          <w:b/>
          <w:spacing w:val="-1"/>
          <w:sz w:val="28"/>
        </w:rPr>
        <w:t xml:space="preserve"> </w:t>
      </w:r>
      <w:r>
        <w:rPr>
          <w:b/>
          <w:sz w:val="28"/>
        </w:rPr>
        <w:t xml:space="preserve">of </w:t>
      </w:r>
      <w:r>
        <w:rPr>
          <w:b/>
          <w:spacing w:val="-2"/>
          <w:sz w:val="28"/>
        </w:rPr>
        <w:t>English</w:t>
      </w:r>
    </w:p>
    <w:p w14:paraId="17455710">
      <w:pPr>
        <w:spacing w:after="0"/>
        <w:jc w:val="left"/>
        <w:rPr>
          <w:b/>
          <w:sz w:val="28"/>
        </w:rPr>
        <w:sectPr>
          <w:type w:val="continuous"/>
          <w:pgSz w:w="11930" w:h="16850"/>
          <w:pgMar w:top="1300" w:right="992" w:bottom="1060" w:left="992" w:header="672" w:footer="854" w:gutter="0"/>
          <w:cols w:equalWidth="0" w:num="3">
            <w:col w:w="1750" w:space="691"/>
            <w:col w:w="1625" w:space="1865"/>
            <w:col w:w="4015"/>
          </w:cols>
        </w:sectPr>
      </w:pPr>
    </w:p>
    <w:p w14:paraId="1EF80316">
      <w:pPr>
        <w:pStyle w:val="6"/>
        <w:spacing w:before="40"/>
        <w:rPr>
          <w:b/>
          <w:sz w:val="20"/>
        </w:rPr>
      </w:pPr>
    </w:p>
    <w:p w14:paraId="48CF763D">
      <w:pPr>
        <w:tabs>
          <w:tab w:val="left" w:pos="2378"/>
          <w:tab w:val="left" w:pos="5069"/>
        </w:tabs>
        <w:spacing w:line="240" w:lineRule="auto"/>
        <w:ind w:left="138" w:right="0" w:firstLine="0"/>
        <w:jc w:val="left"/>
        <w:rPr>
          <w:sz w:val="20"/>
        </w:rPr>
      </w:pPr>
      <w:r>
        <w:rPr>
          <w:position w:val="812"/>
          <w:sz w:val="20"/>
        </w:rPr>
        <mc:AlternateContent>
          <mc:Choice Requires="wps">
            <w:drawing>
              <wp:inline distT="0" distB="0" distL="0" distR="0">
                <wp:extent cx="1219835" cy="2300605"/>
                <wp:effectExtent l="0" t="0" r="0" b="0"/>
                <wp:docPr id="46" name="Textbox 46"/>
                <wp:cNvGraphicFramePr/>
                <a:graphic xmlns:a="http://schemas.openxmlformats.org/drawingml/2006/main">
                  <a:graphicData uri="http://schemas.microsoft.com/office/word/2010/wordprocessingShape">
                    <wps:wsp>
                      <wps:cNvSpPr txBox="1"/>
                      <wps:spPr>
                        <a:xfrm>
                          <a:off x="0" y="0"/>
                          <a:ext cx="1219835" cy="2300605"/>
                        </a:xfrm>
                        <a:prstGeom prst="rect">
                          <a:avLst/>
                        </a:prstGeom>
                      </wps:spPr>
                      <wps:txbx>
                        <w:txbxContent>
                          <w:tbl>
                            <w:tblPr>
                              <w:tblStyle w:val="4"/>
                              <w:tblW w:w="0" w:type="auto"/>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660"/>
                              <w:gridCol w:w="420"/>
                              <w:gridCol w:w="401"/>
                              <w:gridCol w:w="420"/>
                            </w:tblGrid>
                            <w:tr w14:paraId="758D39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0" w:hRule="atLeast"/>
                              </w:trPr>
                              <w:tc>
                                <w:tcPr>
                                  <w:tcW w:w="660" w:type="dxa"/>
                                </w:tcPr>
                                <w:p w14:paraId="47271CF7">
                                  <w:pPr>
                                    <w:pStyle w:val="9"/>
                                    <w:spacing w:before="8" w:line="233" w:lineRule="exact"/>
                                    <w:ind w:left="59"/>
                                    <w:rPr>
                                      <w:b/>
                                      <w:sz w:val="22"/>
                                    </w:rPr>
                                  </w:pPr>
                                  <w:r>
                                    <w:rPr>
                                      <w:b/>
                                      <w:spacing w:val="-4"/>
                                      <w:sz w:val="22"/>
                                    </w:rPr>
                                    <w:t>Item</w:t>
                                  </w:r>
                                </w:p>
                              </w:tc>
                              <w:tc>
                                <w:tcPr>
                                  <w:tcW w:w="1241" w:type="dxa"/>
                                  <w:gridSpan w:val="3"/>
                                </w:tcPr>
                                <w:p w14:paraId="7CC0FC40">
                                  <w:pPr>
                                    <w:pStyle w:val="9"/>
                                    <w:spacing w:before="8" w:line="233" w:lineRule="exact"/>
                                    <w:ind w:left="252"/>
                                    <w:jc w:val="left"/>
                                    <w:rPr>
                                      <w:b/>
                                      <w:sz w:val="22"/>
                                    </w:rPr>
                                  </w:pPr>
                                  <w:r>
                                    <w:rPr>
                                      <w:b/>
                                      <w:spacing w:val="-2"/>
                                      <w:sz w:val="22"/>
                                    </w:rPr>
                                    <w:t>Answer</w:t>
                                  </w:r>
                                </w:p>
                              </w:tc>
                            </w:tr>
                            <w:tr w14:paraId="3F3F5F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20" w:hRule="atLeast"/>
                              </w:trPr>
                              <w:tc>
                                <w:tcPr>
                                  <w:tcW w:w="660" w:type="dxa"/>
                                </w:tcPr>
                                <w:p w14:paraId="27509D36">
                                  <w:pPr>
                                    <w:pStyle w:val="9"/>
                                    <w:spacing w:line="301" w:lineRule="exact"/>
                                    <w:ind w:left="59" w:right="43"/>
                                    <w:rPr>
                                      <w:b/>
                                      <w:sz w:val="28"/>
                                    </w:rPr>
                                  </w:pPr>
                                  <w:r>
                                    <w:rPr>
                                      <w:b/>
                                      <w:spacing w:val="-10"/>
                                      <w:sz w:val="28"/>
                                    </w:rPr>
                                    <w:t>1</w:t>
                                  </w:r>
                                </w:p>
                              </w:tc>
                              <w:tc>
                                <w:tcPr>
                                  <w:tcW w:w="420" w:type="dxa"/>
                                </w:tcPr>
                                <w:p w14:paraId="3FB29AC3">
                                  <w:pPr>
                                    <w:pStyle w:val="9"/>
                                    <w:spacing w:line="301" w:lineRule="exact"/>
                                    <w:ind w:left="42" w:right="38"/>
                                    <w:rPr>
                                      <w:sz w:val="28"/>
                                    </w:rPr>
                                  </w:pPr>
                                  <w:r>
                                    <w:rPr>
                                      <w:spacing w:val="-10"/>
                                      <w:sz w:val="28"/>
                                    </w:rPr>
                                    <w:t>A</w:t>
                                  </w:r>
                                </w:p>
                              </w:tc>
                              <w:tc>
                                <w:tcPr>
                                  <w:tcW w:w="401" w:type="dxa"/>
                                </w:tcPr>
                                <w:p w14:paraId="03FA9CBA">
                                  <w:pPr>
                                    <w:pStyle w:val="9"/>
                                    <w:spacing w:line="301" w:lineRule="exact"/>
                                    <w:ind w:left="6" w:right="8"/>
                                    <w:rPr>
                                      <w:sz w:val="28"/>
                                    </w:rPr>
                                  </w:pPr>
                                  <w:r>
                                    <w:rPr>
                                      <w:spacing w:val="-10"/>
                                      <w:sz w:val="28"/>
                                    </w:rPr>
                                    <w:t>B</w:t>
                                  </w:r>
                                </w:p>
                              </w:tc>
                              <w:tc>
                                <w:tcPr>
                                  <w:tcW w:w="420" w:type="dxa"/>
                                </w:tcPr>
                                <w:p w14:paraId="42CC56DE">
                                  <w:pPr>
                                    <w:pStyle w:val="9"/>
                                    <w:spacing w:line="301" w:lineRule="exact"/>
                                    <w:ind w:left="29" w:right="38"/>
                                    <w:rPr>
                                      <w:sz w:val="28"/>
                                    </w:rPr>
                                  </w:pPr>
                                  <w:r>
                                    <w:rPr>
                                      <w:spacing w:val="-10"/>
                                      <w:sz w:val="28"/>
                                    </w:rPr>
                                    <w:t>C</w:t>
                                  </w:r>
                                </w:p>
                              </w:tc>
                            </w:tr>
                            <w:tr w14:paraId="1380BD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08" w:hRule="atLeast"/>
                              </w:trPr>
                              <w:tc>
                                <w:tcPr>
                                  <w:tcW w:w="660" w:type="dxa"/>
                                </w:tcPr>
                                <w:p w14:paraId="53AEAFE8">
                                  <w:pPr>
                                    <w:pStyle w:val="9"/>
                                    <w:spacing w:line="289" w:lineRule="exact"/>
                                    <w:ind w:left="59" w:right="43"/>
                                    <w:rPr>
                                      <w:b/>
                                      <w:sz w:val="28"/>
                                    </w:rPr>
                                  </w:pPr>
                                  <w:r>
                                    <w:rPr>
                                      <w:b/>
                                      <w:spacing w:val="-10"/>
                                      <w:sz w:val="28"/>
                                    </w:rPr>
                                    <w:t>2</w:t>
                                  </w:r>
                                </w:p>
                              </w:tc>
                              <w:tc>
                                <w:tcPr>
                                  <w:tcW w:w="420" w:type="dxa"/>
                                </w:tcPr>
                                <w:p w14:paraId="697008A5">
                                  <w:pPr>
                                    <w:pStyle w:val="9"/>
                                    <w:spacing w:line="289" w:lineRule="exact"/>
                                    <w:ind w:left="42" w:right="38"/>
                                    <w:rPr>
                                      <w:sz w:val="28"/>
                                    </w:rPr>
                                  </w:pPr>
                                  <w:r>
                                    <w:rPr>
                                      <w:spacing w:val="-10"/>
                                      <w:sz w:val="28"/>
                                    </w:rPr>
                                    <w:t>A</w:t>
                                  </w:r>
                                </w:p>
                              </w:tc>
                              <w:tc>
                                <w:tcPr>
                                  <w:tcW w:w="401" w:type="dxa"/>
                                </w:tcPr>
                                <w:p w14:paraId="030F088F">
                                  <w:pPr>
                                    <w:pStyle w:val="9"/>
                                    <w:spacing w:line="289" w:lineRule="exact"/>
                                    <w:ind w:left="6" w:right="8"/>
                                    <w:rPr>
                                      <w:sz w:val="28"/>
                                    </w:rPr>
                                  </w:pPr>
                                  <w:r>
                                    <w:rPr>
                                      <w:spacing w:val="-10"/>
                                      <w:sz w:val="28"/>
                                    </w:rPr>
                                    <w:t>B</w:t>
                                  </w:r>
                                </w:p>
                              </w:tc>
                              <w:tc>
                                <w:tcPr>
                                  <w:tcW w:w="420" w:type="dxa"/>
                                </w:tcPr>
                                <w:p w14:paraId="4742D988">
                                  <w:pPr>
                                    <w:pStyle w:val="9"/>
                                    <w:spacing w:line="289" w:lineRule="exact"/>
                                    <w:ind w:left="29" w:right="38"/>
                                    <w:rPr>
                                      <w:sz w:val="28"/>
                                    </w:rPr>
                                  </w:pPr>
                                  <w:r>
                                    <w:rPr>
                                      <w:spacing w:val="-10"/>
                                      <w:sz w:val="28"/>
                                    </w:rPr>
                                    <w:t>C</w:t>
                                  </w:r>
                                </w:p>
                              </w:tc>
                            </w:tr>
                            <w:tr w14:paraId="52D9CA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1" w:hRule="atLeast"/>
                              </w:trPr>
                              <w:tc>
                                <w:tcPr>
                                  <w:tcW w:w="660" w:type="dxa"/>
                                </w:tcPr>
                                <w:p w14:paraId="5BE6748A">
                                  <w:pPr>
                                    <w:pStyle w:val="9"/>
                                    <w:spacing w:line="291" w:lineRule="exact"/>
                                    <w:ind w:left="59" w:right="43"/>
                                    <w:rPr>
                                      <w:b/>
                                      <w:sz w:val="28"/>
                                    </w:rPr>
                                  </w:pPr>
                                  <w:r>
                                    <w:rPr>
                                      <w:b/>
                                      <w:spacing w:val="-10"/>
                                      <w:sz w:val="28"/>
                                    </w:rPr>
                                    <w:t>3</w:t>
                                  </w:r>
                                </w:p>
                              </w:tc>
                              <w:tc>
                                <w:tcPr>
                                  <w:tcW w:w="420" w:type="dxa"/>
                                </w:tcPr>
                                <w:p w14:paraId="61817596">
                                  <w:pPr>
                                    <w:pStyle w:val="9"/>
                                    <w:spacing w:line="291" w:lineRule="exact"/>
                                    <w:ind w:left="42" w:right="38"/>
                                    <w:rPr>
                                      <w:sz w:val="28"/>
                                    </w:rPr>
                                  </w:pPr>
                                  <w:r>
                                    <w:rPr>
                                      <w:spacing w:val="-10"/>
                                      <w:sz w:val="28"/>
                                    </w:rPr>
                                    <w:t>A</w:t>
                                  </w:r>
                                </w:p>
                              </w:tc>
                              <w:tc>
                                <w:tcPr>
                                  <w:tcW w:w="401" w:type="dxa"/>
                                </w:tcPr>
                                <w:p w14:paraId="584A9862">
                                  <w:pPr>
                                    <w:pStyle w:val="9"/>
                                    <w:spacing w:line="291" w:lineRule="exact"/>
                                    <w:ind w:left="6" w:right="8"/>
                                    <w:rPr>
                                      <w:sz w:val="28"/>
                                    </w:rPr>
                                  </w:pPr>
                                  <w:r>
                                    <w:rPr>
                                      <w:spacing w:val="-10"/>
                                      <w:sz w:val="28"/>
                                    </w:rPr>
                                    <w:t>B</w:t>
                                  </w:r>
                                </w:p>
                              </w:tc>
                              <w:tc>
                                <w:tcPr>
                                  <w:tcW w:w="420" w:type="dxa"/>
                                </w:tcPr>
                                <w:p w14:paraId="5F05B763">
                                  <w:pPr>
                                    <w:pStyle w:val="9"/>
                                    <w:spacing w:line="291" w:lineRule="exact"/>
                                    <w:ind w:left="29" w:right="38"/>
                                    <w:rPr>
                                      <w:sz w:val="28"/>
                                    </w:rPr>
                                  </w:pPr>
                                  <w:r>
                                    <w:rPr>
                                      <w:spacing w:val="-10"/>
                                      <w:sz w:val="28"/>
                                    </w:rPr>
                                    <w:t>C</w:t>
                                  </w:r>
                                </w:p>
                              </w:tc>
                            </w:tr>
                            <w:tr w14:paraId="4C4B19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08" w:hRule="atLeast"/>
                              </w:trPr>
                              <w:tc>
                                <w:tcPr>
                                  <w:tcW w:w="660" w:type="dxa"/>
                                </w:tcPr>
                                <w:p w14:paraId="5BACAA24">
                                  <w:pPr>
                                    <w:pStyle w:val="9"/>
                                    <w:spacing w:line="289" w:lineRule="exact"/>
                                    <w:ind w:left="59" w:right="43"/>
                                    <w:rPr>
                                      <w:b/>
                                      <w:sz w:val="28"/>
                                    </w:rPr>
                                  </w:pPr>
                                  <w:r>
                                    <w:rPr>
                                      <w:b/>
                                      <w:spacing w:val="-10"/>
                                      <w:sz w:val="28"/>
                                    </w:rPr>
                                    <w:t>4</w:t>
                                  </w:r>
                                </w:p>
                              </w:tc>
                              <w:tc>
                                <w:tcPr>
                                  <w:tcW w:w="420" w:type="dxa"/>
                                </w:tcPr>
                                <w:p w14:paraId="4A7EB7B1">
                                  <w:pPr>
                                    <w:pStyle w:val="9"/>
                                    <w:spacing w:line="289" w:lineRule="exact"/>
                                    <w:ind w:left="42" w:right="38"/>
                                    <w:rPr>
                                      <w:sz w:val="28"/>
                                    </w:rPr>
                                  </w:pPr>
                                  <w:r>
                                    <w:rPr>
                                      <w:spacing w:val="-10"/>
                                      <w:sz w:val="28"/>
                                    </w:rPr>
                                    <w:t>A</w:t>
                                  </w:r>
                                </w:p>
                              </w:tc>
                              <w:tc>
                                <w:tcPr>
                                  <w:tcW w:w="401" w:type="dxa"/>
                                </w:tcPr>
                                <w:p w14:paraId="23DFC5D7">
                                  <w:pPr>
                                    <w:pStyle w:val="9"/>
                                    <w:spacing w:line="289" w:lineRule="exact"/>
                                    <w:ind w:left="6" w:right="8"/>
                                    <w:rPr>
                                      <w:sz w:val="28"/>
                                    </w:rPr>
                                  </w:pPr>
                                  <w:r>
                                    <w:rPr>
                                      <w:spacing w:val="-10"/>
                                      <w:sz w:val="28"/>
                                    </w:rPr>
                                    <w:t>B</w:t>
                                  </w:r>
                                </w:p>
                              </w:tc>
                              <w:tc>
                                <w:tcPr>
                                  <w:tcW w:w="420" w:type="dxa"/>
                                </w:tcPr>
                                <w:p w14:paraId="68970337">
                                  <w:pPr>
                                    <w:pStyle w:val="9"/>
                                    <w:spacing w:line="289" w:lineRule="exact"/>
                                    <w:ind w:left="29" w:right="38"/>
                                    <w:rPr>
                                      <w:sz w:val="28"/>
                                    </w:rPr>
                                  </w:pPr>
                                  <w:r>
                                    <w:rPr>
                                      <w:spacing w:val="-10"/>
                                      <w:sz w:val="28"/>
                                    </w:rPr>
                                    <w:t>C</w:t>
                                  </w:r>
                                </w:p>
                              </w:tc>
                            </w:tr>
                            <w:tr w14:paraId="4E28AE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1" w:hRule="atLeast"/>
                              </w:trPr>
                              <w:tc>
                                <w:tcPr>
                                  <w:tcW w:w="660" w:type="dxa"/>
                                </w:tcPr>
                                <w:p w14:paraId="36DF95FC">
                                  <w:pPr>
                                    <w:pStyle w:val="9"/>
                                    <w:spacing w:line="292" w:lineRule="exact"/>
                                    <w:ind w:left="59" w:right="43"/>
                                    <w:rPr>
                                      <w:b/>
                                      <w:sz w:val="28"/>
                                    </w:rPr>
                                  </w:pPr>
                                  <w:r>
                                    <w:rPr>
                                      <w:b/>
                                      <w:spacing w:val="-10"/>
                                      <w:sz w:val="28"/>
                                    </w:rPr>
                                    <w:t>5</w:t>
                                  </w:r>
                                </w:p>
                              </w:tc>
                              <w:tc>
                                <w:tcPr>
                                  <w:tcW w:w="420" w:type="dxa"/>
                                </w:tcPr>
                                <w:p w14:paraId="0051B785">
                                  <w:pPr>
                                    <w:pStyle w:val="9"/>
                                    <w:spacing w:line="292" w:lineRule="exact"/>
                                    <w:ind w:left="42" w:right="38"/>
                                    <w:rPr>
                                      <w:sz w:val="28"/>
                                    </w:rPr>
                                  </w:pPr>
                                  <w:r>
                                    <w:rPr>
                                      <w:spacing w:val="-10"/>
                                      <w:sz w:val="28"/>
                                    </w:rPr>
                                    <w:t>A</w:t>
                                  </w:r>
                                </w:p>
                              </w:tc>
                              <w:tc>
                                <w:tcPr>
                                  <w:tcW w:w="401" w:type="dxa"/>
                                </w:tcPr>
                                <w:p w14:paraId="3BC03B87">
                                  <w:pPr>
                                    <w:pStyle w:val="9"/>
                                    <w:spacing w:line="292" w:lineRule="exact"/>
                                    <w:ind w:left="6" w:right="8"/>
                                    <w:rPr>
                                      <w:sz w:val="28"/>
                                    </w:rPr>
                                  </w:pPr>
                                  <w:r>
                                    <w:rPr>
                                      <w:spacing w:val="-10"/>
                                      <w:sz w:val="28"/>
                                    </w:rPr>
                                    <w:t>B</w:t>
                                  </w:r>
                                </w:p>
                              </w:tc>
                              <w:tc>
                                <w:tcPr>
                                  <w:tcW w:w="420" w:type="dxa"/>
                                </w:tcPr>
                                <w:p w14:paraId="7FC37CCB">
                                  <w:pPr>
                                    <w:pStyle w:val="9"/>
                                    <w:spacing w:line="292" w:lineRule="exact"/>
                                    <w:ind w:left="29" w:right="38"/>
                                    <w:rPr>
                                      <w:sz w:val="28"/>
                                    </w:rPr>
                                  </w:pPr>
                                  <w:r>
                                    <w:rPr>
                                      <w:spacing w:val="-10"/>
                                      <w:sz w:val="28"/>
                                    </w:rPr>
                                    <w:t>C</w:t>
                                  </w:r>
                                </w:p>
                              </w:tc>
                            </w:tr>
                            <w:tr w14:paraId="6A7729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8" w:hRule="atLeast"/>
                              </w:trPr>
                              <w:tc>
                                <w:tcPr>
                                  <w:tcW w:w="660" w:type="dxa"/>
                                </w:tcPr>
                                <w:p w14:paraId="08E9D292">
                                  <w:pPr>
                                    <w:pStyle w:val="9"/>
                                    <w:spacing w:line="298" w:lineRule="exact"/>
                                    <w:ind w:left="59" w:right="43"/>
                                    <w:rPr>
                                      <w:b/>
                                      <w:sz w:val="28"/>
                                    </w:rPr>
                                  </w:pPr>
                                  <w:r>
                                    <w:rPr>
                                      <w:b/>
                                      <w:spacing w:val="-10"/>
                                      <w:sz w:val="28"/>
                                    </w:rPr>
                                    <w:t>6</w:t>
                                  </w:r>
                                </w:p>
                              </w:tc>
                              <w:tc>
                                <w:tcPr>
                                  <w:tcW w:w="420" w:type="dxa"/>
                                </w:tcPr>
                                <w:p w14:paraId="1DDD0DB9">
                                  <w:pPr>
                                    <w:pStyle w:val="9"/>
                                    <w:spacing w:line="298" w:lineRule="exact"/>
                                    <w:ind w:left="42" w:right="38"/>
                                    <w:rPr>
                                      <w:sz w:val="28"/>
                                    </w:rPr>
                                  </w:pPr>
                                  <w:r>
                                    <w:rPr>
                                      <w:spacing w:val="-10"/>
                                      <w:sz w:val="28"/>
                                    </w:rPr>
                                    <w:t>A</w:t>
                                  </w:r>
                                </w:p>
                              </w:tc>
                              <w:tc>
                                <w:tcPr>
                                  <w:tcW w:w="401" w:type="dxa"/>
                                </w:tcPr>
                                <w:p w14:paraId="6264C617">
                                  <w:pPr>
                                    <w:pStyle w:val="9"/>
                                    <w:spacing w:line="298" w:lineRule="exact"/>
                                    <w:ind w:left="6" w:right="8"/>
                                    <w:rPr>
                                      <w:sz w:val="28"/>
                                    </w:rPr>
                                  </w:pPr>
                                  <w:r>
                                    <w:rPr>
                                      <w:spacing w:val="-10"/>
                                      <w:sz w:val="28"/>
                                    </w:rPr>
                                    <w:t>B</w:t>
                                  </w:r>
                                </w:p>
                              </w:tc>
                              <w:tc>
                                <w:tcPr>
                                  <w:tcW w:w="420" w:type="dxa"/>
                                </w:tcPr>
                                <w:p w14:paraId="5A2E4E8B">
                                  <w:pPr>
                                    <w:pStyle w:val="9"/>
                                    <w:spacing w:line="298" w:lineRule="exact"/>
                                    <w:ind w:left="29" w:right="38"/>
                                    <w:rPr>
                                      <w:sz w:val="28"/>
                                    </w:rPr>
                                  </w:pPr>
                                  <w:r>
                                    <w:rPr>
                                      <w:spacing w:val="-10"/>
                                      <w:sz w:val="28"/>
                                    </w:rPr>
                                    <w:t>C</w:t>
                                  </w:r>
                                </w:p>
                              </w:tc>
                            </w:tr>
                            <w:tr w14:paraId="67647F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1" w:hRule="atLeast"/>
                              </w:trPr>
                              <w:tc>
                                <w:tcPr>
                                  <w:tcW w:w="660" w:type="dxa"/>
                                </w:tcPr>
                                <w:p w14:paraId="25E86C16">
                                  <w:pPr>
                                    <w:pStyle w:val="9"/>
                                    <w:spacing w:line="291" w:lineRule="exact"/>
                                    <w:ind w:left="59" w:right="43"/>
                                    <w:rPr>
                                      <w:b/>
                                      <w:sz w:val="28"/>
                                    </w:rPr>
                                  </w:pPr>
                                  <w:r>
                                    <w:rPr>
                                      <w:b/>
                                      <w:spacing w:val="-10"/>
                                      <w:sz w:val="28"/>
                                    </w:rPr>
                                    <w:t>7</w:t>
                                  </w:r>
                                </w:p>
                              </w:tc>
                              <w:tc>
                                <w:tcPr>
                                  <w:tcW w:w="420" w:type="dxa"/>
                                </w:tcPr>
                                <w:p w14:paraId="19C4AC42">
                                  <w:pPr>
                                    <w:pStyle w:val="9"/>
                                    <w:spacing w:line="291" w:lineRule="exact"/>
                                    <w:ind w:left="42" w:right="38"/>
                                    <w:rPr>
                                      <w:sz w:val="28"/>
                                    </w:rPr>
                                  </w:pPr>
                                  <w:r>
                                    <w:rPr>
                                      <w:spacing w:val="-10"/>
                                      <w:sz w:val="28"/>
                                    </w:rPr>
                                    <w:t>A</w:t>
                                  </w:r>
                                </w:p>
                              </w:tc>
                              <w:tc>
                                <w:tcPr>
                                  <w:tcW w:w="401" w:type="dxa"/>
                                </w:tcPr>
                                <w:p w14:paraId="4E10DB18">
                                  <w:pPr>
                                    <w:pStyle w:val="9"/>
                                    <w:spacing w:line="291" w:lineRule="exact"/>
                                    <w:ind w:left="6" w:right="8"/>
                                    <w:rPr>
                                      <w:sz w:val="28"/>
                                    </w:rPr>
                                  </w:pPr>
                                  <w:r>
                                    <w:rPr>
                                      <w:spacing w:val="-10"/>
                                      <w:sz w:val="28"/>
                                    </w:rPr>
                                    <w:t>B</w:t>
                                  </w:r>
                                </w:p>
                              </w:tc>
                              <w:tc>
                                <w:tcPr>
                                  <w:tcW w:w="420" w:type="dxa"/>
                                </w:tcPr>
                                <w:p w14:paraId="49006A72">
                                  <w:pPr>
                                    <w:pStyle w:val="9"/>
                                    <w:spacing w:line="291" w:lineRule="exact"/>
                                    <w:ind w:left="29" w:right="38"/>
                                    <w:rPr>
                                      <w:sz w:val="28"/>
                                    </w:rPr>
                                  </w:pPr>
                                  <w:r>
                                    <w:rPr>
                                      <w:spacing w:val="-10"/>
                                      <w:sz w:val="28"/>
                                    </w:rPr>
                                    <w:t>C</w:t>
                                  </w:r>
                                </w:p>
                              </w:tc>
                            </w:tr>
                            <w:tr w14:paraId="23A1B3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08" w:hRule="atLeast"/>
                              </w:trPr>
                              <w:tc>
                                <w:tcPr>
                                  <w:tcW w:w="660" w:type="dxa"/>
                                </w:tcPr>
                                <w:p w14:paraId="6BBB171F">
                                  <w:pPr>
                                    <w:pStyle w:val="9"/>
                                    <w:spacing w:line="289" w:lineRule="exact"/>
                                    <w:ind w:left="59" w:right="43"/>
                                    <w:rPr>
                                      <w:b/>
                                      <w:sz w:val="28"/>
                                    </w:rPr>
                                  </w:pPr>
                                  <w:r>
                                    <w:rPr>
                                      <w:b/>
                                      <w:spacing w:val="-10"/>
                                      <w:sz w:val="28"/>
                                    </w:rPr>
                                    <w:t>8</w:t>
                                  </w:r>
                                </w:p>
                              </w:tc>
                              <w:tc>
                                <w:tcPr>
                                  <w:tcW w:w="420" w:type="dxa"/>
                                </w:tcPr>
                                <w:p w14:paraId="4F405F4E">
                                  <w:pPr>
                                    <w:pStyle w:val="9"/>
                                    <w:spacing w:line="289" w:lineRule="exact"/>
                                    <w:ind w:left="42" w:right="38"/>
                                    <w:rPr>
                                      <w:sz w:val="28"/>
                                    </w:rPr>
                                  </w:pPr>
                                  <w:r>
                                    <w:rPr>
                                      <w:spacing w:val="-10"/>
                                      <w:sz w:val="28"/>
                                    </w:rPr>
                                    <w:t>A</w:t>
                                  </w:r>
                                </w:p>
                              </w:tc>
                              <w:tc>
                                <w:tcPr>
                                  <w:tcW w:w="401" w:type="dxa"/>
                                </w:tcPr>
                                <w:p w14:paraId="0BC37BF6">
                                  <w:pPr>
                                    <w:pStyle w:val="9"/>
                                    <w:spacing w:line="289" w:lineRule="exact"/>
                                    <w:ind w:left="6" w:right="8"/>
                                    <w:rPr>
                                      <w:sz w:val="28"/>
                                    </w:rPr>
                                  </w:pPr>
                                  <w:r>
                                    <w:rPr>
                                      <w:spacing w:val="-10"/>
                                      <w:sz w:val="28"/>
                                    </w:rPr>
                                    <w:t>B</w:t>
                                  </w:r>
                                </w:p>
                              </w:tc>
                              <w:tc>
                                <w:tcPr>
                                  <w:tcW w:w="420" w:type="dxa"/>
                                </w:tcPr>
                                <w:p w14:paraId="17A90560">
                                  <w:pPr>
                                    <w:pStyle w:val="9"/>
                                    <w:spacing w:line="289" w:lineRule="exact"/>
                                    <w:ind w:left="29" w:right="38"/>
                                    <w:rPr>
                                      <w:sz w:val="28"/>
                                    </w:rPr>
                                  </w:pPr>
                                  <w:r>
                                    <w:rPr>
                                      <w:spacing w:val="-10"/>
                                      <w:sz w:val="28"/>
                                    </w:rPr>
                                    <w:t>C</w:t>
                                  </w:r>
                                </w:p>
                              </w:tc>
                            </w:tr>
                            <w:tr w14:paraId="7A5262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1" w:hRule="atLeast"/>
                              </w:trPr>
                              <w:tc>
                                <w:tcPr>
                                  <w:tcW w:w="660" w:type="dxa"/>
                                </w:tcPr>
                                <w:p w14:paraId="76D98D13">
                                  <w:pPr>
                                    <w:pStyle w:val="9"/>
                                    <w:spacing w:line="291" w:lineRule="exact"/>
                                    <w:ind w:left="59" w:right="43"/>
                                    <w:rPr>
                                      <w:b/>
                                      <w:sz w:val="28"/>
                                    </w:rPr>
                                  </w:pPr>
                                  <w:r>
                                    <w:rPr>
                                      <w:b/>
                                      <w:spacing w:val="-10"/>
                                      <w:sz w:val="28"/>
                                    </w:rPr>
                                    <w:t>9</w:t>
                                  </w:r>
                                </w:p>
                              </w:tc>
                              <w:tc>
                                <w:tcPr>
                                  <w:tcW w:w="420" w:type="dxa"/>
                                </w:tcPr>
                                <w:p w14:paraId="5535A377">
                                  <w:pPr>
                                    <w:pStyle w:val="9"/>
                                    <w:spacing w:line="291" w:lineRule="exact"/>
                                    <w:ind w:left="42" w:right="38"/>
                                    <w:rPr>
                                      <w:sz w:val="28"/>
                                    </w:rPr>
                                  </w:pPr>
                                  <w:r>
                                    <w:rPr>
                                      <w:spacing w:val="-10"/>
                                      <w:sz w:val="28"/>
                                    </w:rPr>
                                    <w:t>A</w:t>
                                  </w:r>
                                </w:p>
                              </w:tc>
                              <w:tc>
                                <w:tcPr>
                                  <w:tcW w:w="401" w:type="dxa"/>
                                </w:tcPr>
                                <w:p w14:paraId="00405A8D">
                                  <w:pPr>
                                    <w:pStyle w:val="9"/>
                                    <w:spacing w:line="291" w:lineRule="exact"/>
                                    <w:ind w:left="6" w:right="8"/>
                                    <w:rPr>
                                      <w:sz w:val="28"/>
                                    </w:rPr>
                                  </w:pPr>
                                  <w:r>
                                    <w:rPr>
                                      <w:spacing w:val="-10"/>
                                      <w:sz w:val="28"/>
                                    </w:rPr>
                                    <w:t>B</w:t>
                                  </w:r>
                                </w:p>
                              </w:tc>
                              <w:tc>
                                <w:tcPr>
                                  <w:tcW w:w="420" w:type="dxa"/>
                                </w:tcPr>
                                <w:p w14:paraId="64964066">
                                  <w:pPr>
                                    <w:pStyle w:val="9"/>
                                    <w:spacing w:line="291" w:lineRule="exact"/>
                                    <w:ind w:left="29" w:right="38"/>
                                    <w:rPr>
                                      <w:sz w:val="28"/>
                                    </w:rPr>
                                  </w:pPr>
                                  <w:r>
                                    <w:rPr>
                                      <w:spacing w:val="-10"/>
                                      <w:sz w:val="28"/>
                                    </w:rPr>
                                    <w:t>C</w:t>
                                  </w:r>
                                </w:p>
                              </w:tc>
                            </w:tr>
                            <w:tr w14:paraId="3DA81F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1" w:hRule="atLeast"/>
                              </w:trPr>
                              <w:tc>
                                <w:tcPr>
                                  <w:tcW w:w="660" w:type="dxa"/>
                                </w:tcPr>
                                <w:p w14:paraId="4ED9EF02">
                                  <w:pPr>
                                    <w:pStyle w:val="9"/>
                                    <w:spacing w:line="291" w:lineRule="exact"/>
                                    <w:ind w:left="59" w:right="42"/>
                                    <w:rPr>
                                      <w:b/>
                                      <w:sz w:val="28"/>
                                    </w:rPr>
                                  </w:pPr>
                                  <w:r>
                                    <w:rPr>
                                      <w:b/>
                                      <w:spacing w:val="-5"/>
                                      <w:sz w:val="28"/>
                                    </w:rPr>
                                    <w:t>10</w:t>
                                  </w:r>
                                </w:p>
                              </w:tc>
                              <w:tc>
                                <w:tcPr>
                                  <w:tcW w:w="420" w:type="dxa"/>
                                </w:tcPr>
                                <w:p w14:paraId="71AF3AEC">
                                  <w:pPr>
                                    <w:pStyle w:val="9"/>
                                    <w:spacing w:line="291" w:lineRule="exact"/>
                                    <w:ind w:left="42" w:right="38"/>
                                    <w:rPr>
                                      <w:sz w:val="28"/>
                                    </w:rPr>
                                  </w:pPr>
                                  <w:r>
                                    <w:rPr>
                                      <w:spacing w:val="-10"/>
                                      <w:sz w:val="28"/>
                                    </w:rPr>
                                    <w:t>A</w:t>
                                  </w:r>
                                </w:p>
                              </w:tc>
                              <w:tc>
                                <w:tcPr>
                                  <w:tcW w:w="401" w:type="dxa"/>
                                </w:tcPr>
                                <w:p w14:paraId="093DC38A">
                                  <w:pPr>
                                    <w:pStyle w:val="9"/>
                                    <w:spacing w:line="291" w:lineRule="exact"/>
                                    <w:ind w:left="6" w:right="8"/>
                                    <w:rPr>
                                      <w:sz w:val="28"/>
                                    </w:rPr>
                                  </w:pPr>
                                  <w:r>
                                    <w:rPr>
                                      <w:spacing w:val="-10"/>
                                      <w:sz w:val="28"/>
                                    </w:rPr>
                                    <w:t>B</w:t>
                                  </w:r>
                                </w:p>
                              </w:tc>
                              <w:tc>
                                <w:tcPr>
                                  <w:tcW w:w="420" w:type="dxa"/>
                                </w:tcPr>
                                <w:p w14:paraId="40E388BC">
                                  <w:pPr>
                                    <w:pStyle w:val="9"/>
                                    <w:spacing w:line="291" w:lineRule="exact"/>
                                    <w:ind w:left="29" w:right="38"/>
                                    <w:rPr>
                                      <w:sz w:val="28"/>
                                    </w:rPr>
                                  </w:pPr>
                                  <w:r>
                                    <w:rPr>
                                      <w:spacing w:val="-10"/>
                                      <w:sz w:val="28"/>
                                    </w:rPr>
                                    <w:t>C</w:t>
                                  </w:r>
                                </w:p>
                              </w:tc>
                            </w:tr>
                          </w:tbl>
                          <w:p w14:paraId="05B89F86">
                            <w:pPr>
                              <w:pStyle w:val="6"/>
                            </w:pPr>
                          </w:p>
                        </w:txbxContent>
                      </wps:txbx>
                      <wps:bodyPr wrap="square" lIns="0" tIns="0" rIns="0" bIns="0" rtlCol="0">
                        <a:noAutofit/>
                      </wps:bodyPr>
                    </wps:wsp>
                  </a:graphicData>
                </a:graphic>
              </wp:inline>
            </w:drawing>
          </mc:Choice>
          <mc:Fallback>
            <w:pict>
              <v:shape id="Textbox 46" o:spid="_x0000_s1026" o:spt="202" type="#_x0000_t202" style="height:181.15pt;width:96.05pt;" filled="f" stroked="f" coordsize="21600,21600" o:gfxdata="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DK6&#10;fDbVAAAABQEAAA8AAAAAAAAAAQAgAAAAIgAAAGRycy9kb3ducmV2LnhtbFBLAQIUABQAAAAIAIdO&#10;4kCArZzitAEAAHcDAAAOAAAAAAAAAAEAIAAAACQBAABkcnMvZTJvRG9jLnhtbFBLBQYAAAAABgAG&#10;AFkBAABKBQAAAAA=&#10;">
                <v:fill on="f" focussize="0,0"/>
                <v:stroke on="f"/>
                <v:imagedata o:title=""/>
                <o:lock v:ext="edit" aspectratio="f"/>
                <v:textbox inset="0mm,0mm,0mm,0mm">
                  <w:txbxContent>
                    <w:tbl>
                      <w:tblPr>
                        <w:tblStyle w:val="4"/>
                        <w:tblW w:w="0" w:type="auto"/>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660"/>
                        <w:gridCol w:w="420"/>
                        <w:gridCol w:w="401"/>
                        <w:gridCol w:w="420"/>
                      </w:tblGrid>
                      <w:tr w14:paraId="758D39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0" w:hRule="atLeast"/>
                        </w:trPr>
                        <w:tc>
                          <w:tcPr>
                            <w:tcW w:w="660" w:type="dxa"/>
                          </w:tcPr>
                          <w:p w14:paraId="47271CF7">
                            <w:pPr>
                              <w:pStyle w:val="9"/>
                              <w:spacing w:before="8" w:line="233" w:lineRule="exact"/>
                              <w:ind w:left="59"/>
                              <w:rPr>
                                <w:b/>
                                <w:sz w:val="22"/>
                              </w:rPr>
                            </w:pPr>
                            <w:r>
                              <w:rPr>
                                <w:b/>
                                <w:spacing w:val="-4"/>
                                <w:sz w:val="22"/>
                              </w:rPr>
                              <w:t>Item</w:t>
                            </w:r>
                          </w:p>
                        </w:tc>
                        <w:tc>
                          <w:tcPr>
                            <w:tcW w:w="1241" w:type="dxa"/>
                            <w:gridSpan w:val="3"/>
                          </w:tcPr>
                          <w:p w14:paraId="7CC0FC40">
                            <w:pPr>
                              <w:pStyle w:val="9"/>
                              <w:spacing w:before="8" w:line="233" w:lineRule="exact"/>
                              <w:ind w:left="252"/>
                              <w:jc w:val="left"/>
                              <w:rPr>
                                <w:b/>
                                <w:sz w:val="22"/>
                              </w:rPr>
                            </w:pPr>
                            <w:r>
                              <w:rPr>
                                <w:b/>
                                <w:spacing w:val="-2"/>
                                <w:sz w:val="22"/>
                              </w:rPr>
                              <w:t>Answer</w:t>
                            </w:r>
                          </w:p>
                        </w:tc>
                      </w:tr>
                      <w:tr w14:paraId="3F3F5F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20" w:hRule="atLeast"/>
                        </w:trPr>
                        <w:tc>
                          <w:tcPr>
                            <w:tcW w:w="660" w:type="dxa"/>
                          </w:tcPr>
                          <w:p w14:paraId="27509D36">
                            <w:pPr>
                              <w:pStyle w:val="9"/>
                              <w:spacing w:line="301" w:lineRule="exact"/>
                              <w:ind w:left="59" w:right="43"/>
                              <w:rPr>
                                <w:b/>
                                <w:sz w:val="28"/>
                              </w:rPr>
                            </w:pPr>
                            <w:r>
                              <w:rPr>
                                <w:b/>
                                <w:spacing w:val="-10"/>
                                <w:sz w:val="28"/>
                              </w:rPr>
                              <w:t>1</w:t>
                            </w:r>
                          </w:p>
                        </w:tc>
                        <w:tc>
                          <w:tcPr>
                            <w:tcW w:w="420" w:type="dxa"/>
                          </w:tcPr>
                          <w:p w14:paraId="3FB29AC3">
                            <w:pPr>
                              <w:pStyle w:val="9"/>
                              <w:spacing w:line="301" w:lineRule="exact"/>
                              <w:ind w:left="42" w:right="38"/>
                              <w:rPr>
                                <w:sz w:val="28"/>
                              </w:rPr>
                            </w:pPr>
                            <w:r>
                              <w:rPr>
                                <w:spacing w:val="-10"/>
                                <w:sz w:val="28"/>
                              </w:rPr>
                              <w:t>A</w:t>
                            </w:r>
                          </w:p>
                        </w:tc>
                        <w:tc>
                          <w:tcPr>
                            <w:tcW w:w="401" w:type="dxa"/>
                          </w:tcPr>
                          <w:p w14:paraId="03FA9CBA">
                            <w:pPr>
                              <w:pStyle w:val="9"/>
                              <w:spacing w:line="301" w:lineRule="exact"/>
                              <w:ind w:left="6" w:right="8"/>
                              <w:rPr>
                                <w:sz w:val="28"/>
                              </w:rPr>
                            </w:pPr>
                            <w:r>
                              <w:rPr>
                                <w:spacing w:val="-10"/>
                                <w:sz w:val="28"/>
                              </w:rPr>
                              <w:t>B</w:t>
                            </w:r>
                          </w:p>
                        </w:tc>
                        <w:tc>
                          <w:tcPr>
                            <w:tcW w:w="420" w:type="dxa"/>
                          </w:tcPr>
                          <w:p w14:paraId="42CC56DE">
                            <w:pPr>
                              <w:pStyle w:val="9"/>
                              <w:spacing w:line="301" w:lineRule="exact"/>
                              <w:ind w:left="29" w:right="38"/>
                              <w:rPr>
                                <w:sz w:val="28"/>
                              </w:rPr>
                            </w:pPr>
                            <w:r>
                              <w:rPr>
                                <w:spacing w:val="-10"/>
                                <w:sz w:val="28"/>
                              </w:rPr>
                              <w:t>C</w:t>
                            </w:r>
                          </w:p>
                        </w:tc>
                      </w:tr>
                      <w:tr w14:paraId="1380BD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08" w:hRule="atLeast"/>
                        </w:trPr>
                        <w:tc>
                          <w:tcPr>
                            <w:tcW w:w="660" w:type="dxa"/>
                          </w:tcPr>
                          <w:p w14:paraId="53AEAFE8">
                            <w:pPr>
                              <w:pStyle w:val="9"/>
                              <w:spacing w:line="289" w:lineRule="exact"/>
                              <w:ind w:left="59" w:right="43"/>
                              <w:rPr>
                                <w:b/>
                                <w:sz w:val="28"/>
                              </w:rPr>
                            </w:pPr>
                            <w:r>
                              <w:rPr>
                                <w:b/>
                                <w:spacing w:val="-10"/>
                                <w:sz w:val="28"/>
                              </w:rPr>
                              <w:t>2</w:t>
                            </w:r>
                          </w:p>
                        </w:tc>
                        <w:tc>
                          <w:tcPr>
                            <w:tcW w:w="420" w:type="dxa"/>
                          </w:tcPr>
                          <w:p w14:paraId="697008A5">
                            <w:pPr>
                              <w:pStyle w:val="9"/>
                              <w:spacing w:line="289" w:lineRule="exact"/>
                              <w:ind w:left="42" w:right="38"/>
                              <w:rPr>
                                <w:sz w:val="28"/>
                              </w:rPr>
                            </w:pPr>
                            <w:r>
                              <w:rPr>
                                <w:spacing w:val="-10"/>
                                <w:sz w:val="28"/>
                              </w:rPr>
                              <w:t>A</w:t>
                            </w:r>
                          </w:p>
                        </w:tc>
                        <w:tc>
                          <w:tcPr>
                            <w:tcW w:w="401" w:type="dxa"/>
                          </w:tcPr>
                          <w:p w14:paraId="030F088F">
                            <w:pPr>
                              <w:pStyle w:val="9"/>
                              <w:spacing w:line="289" w:lineRule="exact"/>
                              <w:ind w:left="6" w:right="8"/>
                              <w:rPr>
                                <w:sz w:val="28"/>
                              </w:rPr>
                            </w:pPr>
                            <w:r>
                              <w:rPr>
                                <w:spacing w:val="-10"/>
                                <w:sz w:val="28"/>
                              </w:rPr>
                              <w:t>B</w:t>
                            </w:r>
                          </w:p>
                        </w:tc>
                        <w:tc>
                          <w:tcPr>
                            <w:tcW w:w="420" w:type="dxa"/>
                          </w:tcPr>
                          <w:p w14:paraId="4742D988">
                            <w:pPr>
                              <w:pStyle w:val="9"/>
                              <w:spacing w:line="289" w:lineRule="exact"/>
                              <w:ind w:left="29" w:right="38"/>
                              <w:rPr>
                                <w:sz w:val="28"/>
                              </w:rPr>
                            </w:pPr>
                            <w:r>
                              <w:rPr>
                                <w:spacing w:val="-10"/>
                                <w:sz w:val="28"/>
                              </w:rPr>
                              <w:t>C</w:t>
                            </w:r>
                          </w:p>
                        </w:tc>
                      </w:tr>
                      <w:tr w14:paraId="52D9CA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1" w:hRule="atLeast"/>
                        </w:trPr>
                        <w:tc>
                          <w:tcPr>
                            <w:tcW w:w="660" w:type="dxa"/>
                          </w:tcPr>
                          <w:p w14:paraId="5BE6748A">
                            <w:pPr>
                              <w:pStyle w:val="9"/>
                              <w:spacing w:line="291" w:lineRule="exact"/>
                              <w:ind w:left="59" w:right="43"/>
                              <w:rPr>
                                <w:b/>
                                <w:sz w:val="28"/>
                              </w:rPr>
                            </w:pPr>
                            <w:r>
                              <w:rPr>
                                <w:b/>
                                <w:spacing w:val="-10"/>
                                <w:sz w:val="28"/>
                              </w:rPr>
                              <w:t>3</w:t>
                            </w:r>
                          </w:p>
                        </w:tc>
                        <w:tc>
                          <w:tcPr>
                            <w:tcW w:w="420" w:type="dxa"/>
                          </w:tcPr>
                          <w:p w14:paraId="61817596">
                            <w:pPr>
                              <w:pStyle w:val="9"/>
                              <w:spacing w:line="291" w:lineRule="exact"/>
                              <w:ind w:left="42" w:right="38"/>
                              <w:rPr>
                                <w:sz w:val="28"/>
                              </w:rPr>
                            </w:pPr>
                            <w:r>
                              <w:rPr>
                                <w:spacing w:val="-10"/>
                                <w:sz w:val="28"/>
                              </w:rPr>
                              <w:t>A</w:t>
                            </w:r>
                          </w:p>
                        </w:tc>
                        <w:tc>
                          <w:tcPr>
                            <w:tcW w:w="401" w:type="dxa"/>
                          </w:tcPr>
                          <w:p w14:paraId="584A9862">
                            <w:pPr>
                              <w:pStyle w:val="9"/>
                              <w:spacing w:line="291" w:lineRule="exact"/>
                              <w:ind w:left="6" w:right="8"/>
                              <w:rPr>
                                <w:sz w:val="28"/>
                              </w:rPr>
                            </w:pPr>
                            <w:r>
                              <w:rPr>
                                <w:spacing w:val="-10"/>
                                <w:sz w:val="28"/>
                              </w:rPr>
                              <w:t>B</w:t>
                            </w:r>
                          </w:p>
                        </w:tc>
                        <w:tc>
                          <w:tcPr>
                            <w:tcW w:w="420" w:type="dxa"/>
                          </w:tcPr>
                          <w:p w14:paraId="5F05B763">
                            <w:pPr>
                              <w:pStyle w:val="9"/>
                              <w:spacing w:line="291" w:lineRule="exact"/>
                              <w:ind w:left="29" w:right="38"/>
                              <w:rPr>
                                <w:sz w:val="28"/>
                              </w:rPr>
                            </w:pPr>
                            <w:r>
                              <w:rPr>
                                <w:spacing w:val="-10"/>
                                <w:sz w:val="28"/>
                              </w:rPr>
                              <w:t>C</w:t>
                            </w:r>
                          </w:p>
                        </w:tc>
                      </w:tr>
                      <w:tr w14:paraId="4C4B19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08" w:hRule="atLeast"/>
                        </w:trPr>
                        <w:tc>
                          <w:tcPr>
                            <w:tcW w:w="660" w:type="dxa"/>
                          </w:tcPr>
                          <w:p w14:paraId="5BACAA24">
                            <w:pPr>
                              <w:pStyle w:val="9"/>
                              <w:spacing w:line="289" w:lineRule="exact"/>
                              <w:ind w:left="59" w:right="43"/>
                              <w:rPr>
                                <w:b/>
                                <w:sz w:val="28"/>
                              </w:rPr>
                            </w:pPr>
                            <w:r>
                              <w:rPr>
                                <w:b/>
                                <w:spacing w:val="-10"/>
                                <w:sz w:val="28"/>
                              </w:rPr>
                              <w:t>4</w:t>
                            </w:r>
                          </w:p>
                        </w:tc>
                        <w:tc>
                          <w:tcPr>
                            <w:tcW w:w="420" w:type="dxa"/>
                          </w:tcPr>
                          <w:p w14:paraId="4A7EB7B1">
                            <w:pPr>
                              <w:pStyle w:val="9"/>
                              <w:spacing w:line="289" w:lineRule="exact"/>
                              <w:ind w:left="42" w:right="38"/>
                              <w:rPr>
                                <w:sz w:val="28"/>
                              </w:rPr>
                            </w:pPr>
                            <w:r>
                              <w:rPr>
                                <w:spacing w:val="-10"/>
                                <w:sz w:val="28"/>
                              </w:rPr>
                              <w:t>A</w:t>
                            </w:r>
                          </w:p>
                        </w:tc>
                        <w:tc>
                          <w:tcPr>
                            <w:tcW w:w="401" w:type="dxa"/>
                          </w:tcPr>
                          <w:p w14:paraId="23DFC5D7">
                            <w:pPr>
                              <w:pStyle w:val="9"/>
                              <w:spacing w:line="289" w:lineRule="exact"/>
                              <w:ind w:left="6" w:right="8"/>
                              <w:rPr>
                                <w:sz w:val="28"/>
                              </w:rPr>
                            </w:pPr>
                            <w:r>
                              <w:rPr>
                                <w:spacing w:val="-10"/>
                                <w:sz w:val="28"/>
                              </w:rPr>
                              <w:t>B</w:t>
                            </w:r>
                          </w:p>
                        </w:tc>
                        <w:tc>
                          <w:tcPr>
                            <w:tcW w:w="420" w:type="dxa"/>
                          </w:tcPr>
                          <w:p w14:paraId="68970337">
                            <w:pPr>
                              <w:pStyle w:val="9"/>
                              <w:spacing w:line="289" w:lineRule="exact"/>
                              <w:ind w:left="29" w:right="38"/>
                              <w:rPr>
                                <w:sz w:val="28"/>
                              </w:rPr>
                            </w:pPr>
                            <w:r>
                              <w:rPr>
                                <w:spacing w:val="-10"/>
                                <w:sz w:val="28"/>
                              </w:rPr>
                              <w:t>C</w:t>
                            </w:r>
                          </w:p>
                        </w:tc>
                      </w:tr>
                      <w:tr w14:paraId="4E28AE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1" w:hRule="atLeast"/>
                        </w:trPr>
                        <w:tc>
                          <w:tcPr>
                            <w:tcW w:w="660" w:type="dxa"/>
                          </w:tcPr>
                          <w:p w14:paraId="36DF95FC">
                            <w:pPr>
                              <w:pStyle w:val="9"/>
                              <w:spacing w:line="292" w:lineRule="exact"/>
                              <w:ind w:left="59" w:right="43"/>
                              <w:rPr>
                                <w:b/>
                                <w:sz w:val="28"/>
                              </w:rPr>
                            </w:pPr>
                            <w:r>
                              <w:rPr>
                                <w:b/>
                                <w:spacing w:val="-10"/>
                                <w:sz w:val="28"/>
                              </w:rPr>
                              <w:t>5</w:t>
                            </w:r>
                          </w:p>
                        </w:tc>
                        <w:tc>
                          <w:tcPr>
                            <w:tcW w:w="420" w:type="dxa"/>
                          </w:tcPr>
                          <w:p w14:paraId="0051B785">
                            <w:pPr>
                              <w:pStyle w:val="9"/>
                              <w:spacing w:line="292" w:lineRule="exact"/>
                              <w:ind w:left="42" w:right="38"/>
                              <w:rPr>
                                <w:sz w:val="28"/>
                              </w:rPr>
                            </w:pPr>
                            <w:r>
                              <w:rPr>
                                <w:spacing w:val="-10"/>
                                <w:sz w:val="28"/>
                              </w:rPr>
                              <w:t>A</w:t>
                            </w:r>
                          </w:p>
                        </w:tc>
                        <w:tc>
                          <w:tcPr>
                            <w:tcW w:w="401" w:type="dxa"/>
                          </w:tcPr>
                          <w:p w14:paraId="3BC03B87">
                            <w:pPr>
                              <w:pStyle w:val="9"/>
                              <w:spacing w:line="292" w:lineRule="exact"/>
                              <w:ind w:left="6" w:right="8"/>
                              <w:rPr>
                                <w:sz w:val="28"/>
                              </w:rPr>
                            </w:pPr>
                            <w:r>
                              <w:rPr>
                                <w:spacing w:val="-10"/>
                                <w:sz w:val="28"/>
                              </w:rPr>
                              <w:t>B</w:t>
                            </w:r>
                          </w:p>
                        </w:tc>
                        <w:tc>
                          <w:tcPr>
                            <w:tcW w:w="420" w:type="dxa"/>
                          </w:tcPr>
                          <w:p w14:paraId="7FC37CCB">
                            <w:pPr>
                              <w:pStyle w:val="9"/>
                              <w:spacing w:line="292" w:lineRule="exact"/>
                              <w:ind w:left="29" w:right="38"/>
                              <w:rPr>
                                <w:sz w:val="28"/>
                              </w:rPr>
                            </w:pPr>
                            <w:r>
                              <w:rPr>
                                <w:spacing w:val="-10"/>
                                <w:sz w:val="28"/>
                              </w:rPr>
                              <w:t>C</w:t>
                            </w:r>
                          </w:p>
                        </w:tc>
                      </w:tr>
                      <w:tr w14:paraId="6A7729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8" w:hRule="atLeast"/>
                        </w:trPr>
                        <w:tc>
                          <w:tcPr>
                            <w:tcW w:w="660" w:type="dxa"/>
                          </w:tcPr>
                          <w:p w14:paraId="08E9D292">
                            <w:pPr>
                              <w:pStyle w:val="9"/>
                              <w:spacing w:line="298" w:lineRule="exact"/>
                              <w:ind w:left="59" w:right="43"/>
                              <w:rPr>
                                <w:b/>
                                <w:sz w:val="28"/>
                              </w:rPr>
                            </w:pPr>
                            <w:r>
                              <w:rPr>
                                <w:b/>
                                <w:spacing w:val="-10"/>
                                <w:sz w:val="28"/>
                              </w:rPr>
                              <w:t>6</w:t>
                            </w:r>
                          </w:p>
                        </w:tc>
                        <w:tc>
                          <w:tcPr>
                            <w:tcW w:w="420" w:type="dxa"/>
                          </w:tcPr>
                          <w:p w14:paraId="1DDD0DB9">
                            <w:pPr>
                              <w:pStyle w:val="9"/>
                              <w:spacing w:line="298" w:lineRule="exact"/>
                              <w:ind w:left="42" w:right="38"/>
                              <w:rPr>
                                <w:sz w:val="28"/>
                              </w:rPr>
                            </w:pPr>
                            <w:r>
                              <w:rPr>
                                <w:spacing w:val="-10"/>
                                <w:sz w:val="28"/>
                              </w:rPr>
                              <w:t>A</w:t>
                            </w:r>
                          </w:p>
                        </w:tc>
                        <w:tc>
                          <w:tcPr>
                            <w:tcW w:w="401" w:type="dxa"/>
                          </w:tcPr>
                          <w:p w14:paraId="6264C617">
                            <w:pPr>
                              <w:pStyle w:val="9"/>
                              <w:spacing w:line="298" w:lineRule="exact"/>
                              <w:ind w:left="6" w:right="8"/>
                              <w:rPr>
                                <w:sz w:val="28"/>
                              </w:rPr>
                            </w:pPr>
                            <w:r>
                              <w:rPr>
                                <w:spacing w:val="-10"/>
                                <w:sz w:val="28"/>
                              </w:rPr>
                              <w:t>B</w:t>
                            </w:r>
                          </w:p>
                        </w:tc>
                        <w:tc>
                          <w:tcPr>
                            <w:tcW w:w="420" w:type="dxa"/>
                          </w:tcPr>
                          <w:p w14:paraId="5A2E4E8B">
                            <w:pPr>
                              <w:pStyle w:val="9"/>
                              <w:spacing w:line="298" w:lineRule="exact"/>
                              <w:ind w:left="29" w:right="38"/>
                              <w:rPr>
                                <w:sz w:val="28"/>
                              </w:rPr>
                            </w:pPr>
                            <w:r>
                              <w:rPr>
                                <w:spacing w:val="-10"/>
                                <w:sz w:val="28"/>
                              </w:rPr>
                              <w:t>C</w:t>
                            </w:r>
                          </w:p>
                        </w:tc>
                      </w:tr>
                      <w:tr w14:paraId="67647F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1" w:hRule="atLeast"/>
                        </w:trPr>
                        <w:tc>
                          <w:tcPr>
                            <w:tcW w:w="660" w:type="dxa"/>
                          </w:tcPr>
                          <w:p w14:paraId="25E86C16">
                            <w:pPr>
                              <w:pStyle w:val="9"/>
                              <w:spacing w:line="291" w:lineRule="exact"/>
                              <w:ind w:left="59" w:right="43"/>
                              <w:rPr>
                                <w:b/>
                                <w:sz w:val="28"/>
                              </w:rPr>
                            </w:pPr>
                            <w:r>
                              <w:rPr>
                                <w:b/>
                                <w:spacing w:val="-10"/>
                                <w:sz w:val="28"/>
                              </w:rPr>
                              <w:t>7</w:t>
                            </w:r>
                          </w:p>
                        </w:tc>
                        <w:tc>
                          <w:tcPr>
                            <w:tcW w:w="420" w:type="dxa"/>
                          </w:tcPr>
                          <w:p w14:paraId="19C4AC42">
                            <w:pPr>
                              <w:pStyle w:val="9"/>
                              <w:spacing w:line="291" w:lineRule="exact"/>
                              <w:ind w:left="42" w:right="38"/>
                              <w:rPr>
                                <w:sz w:val="28"/>
                              </w:rPr>
                            </w:pPr>
                            <w:r>
                              <w:rPr>
                                <w:spacing w:val="-10"/>
                                <w:sz w:val="28"/>
                              </w:rPr>
                              <w:t>A</w:t>
                            </w:r>
                          </w:p>
                        </w:tc>
                        <w:tc>
                          <w:tcPr>
                            <w:tcW w:w="401" w:type="dxa"/>
                          </w:tcPr>
                          <w:p w14:paraId="4E10DB18">
                            <w:pPr>
                              <w:pStyle w:val="9"/>
                              <w:spacing w:line="291" w:lineRule="exact"/>
                              <w:ind w:left="6" w:right="8"/>
                              <w:rPr>
                                <w:sz w:val="28"/>
                              </w:rPr>
                            </w:pPr>
                            <w:r>
                              <w:rPr>
                                <w:spacing w:val="-10"/>
                                <w:sz w:val="28"/>
                              </w:rPr>
                              <w:t>B</w:t>
                            </w:r>
                          </w:p>
                        </w:tc>
                        <w:tc>
                          <w:tcPr>
                            <w:tcW w:w="420" w:type="dxa"/>
                          </w:tcPr>
                          <w:p w14:paraId="49006A72">
                            <w:pPr>
                              <w:pStyle w:val="9"/>
                              <w:spacing w:line="291" w:lineRule="exact"/>
                              <w:ind w:left="29" w:right="38"/>
                              <w:rPr>
                                <w:sz w:val="28"/>
                              </w:rPr>
                            </w:pPr>
                            <w:r>
                              <w:rPr>
                                <w:spacing w:val="-10"/>
                                <w:sz w:val="28"/>
                              </w:rPr>
                              <w:t>C</w:t>
                            </w:r>
                          </w:p>
                        </w:tc>
                      </w:tr>
                      <w:tr w14:paraId="23A1B3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08" w:hRule="atLeast"/>
                        </w:trPr>
                        <w:tc>
                          <w:tcPr>
                            <w:tcW w:w="660" w:type="dxa"/>
                          </w:tcPr>
                          <w:p w14:paraId="6BBB171F">
                            <w:pPr>
                              <w:pStyle w:val="9"/>
                              <w:spacing w:line="289" w:lineRule="exact"/>
                              <w:ind w:left="59" w:right="43"/>
                              <w:rPr>
                                <w:b/>
                                <w:sz w:val="28"/>
                              </w:rPr>
                            </w:pPr>
                            <w:r>
                              <w:rPr>
                                <w:b/>
                                <w:spacing w:val="-10"/>
                                <w:sz w:val="28"/>
                              </w:rPr>
                              <w:t>8</w:t>
                            </w:r>
                          </w:p>
                        </w:tc>
                        <w:tc>
                          <w:tcPr>
                            <w:tcW w:w="420" w:type="dxa"/>
                          </w:tcPr>
                          <w:p w14:paraId="4F405F4E">
                            <w:pPr>
                              <w:pStyle w:val="9"/>
                              <w:spacing w:line="289" w:lineRule="exact"/>
                              <w:ind w:left="42" w:right="38"/>
                              <w:rPr>
                                <w:sz w:val="28"/>
                              </w:rPr>
                            </w:pPr>
                            <w:r>
                              <w:rPr>
                                <w:spacing w:val="-10"/>
                                <w:sz w:val="28"/>
                              </w:rPr>
                              <w:t>A</w:t>
                            </w:r>
                          </w:p>
                        </w:tc>
                        <w:tc>
                          <w:tcPr>
                            <w:tcW w:w="401" w:type="dxa"/>
                          </w:tcPr>
                          <w:p w14:paraId="0BC37BF6">
                            <w:pPr>
                              <w:pStyle w:val="9"/>
                              <w:spacing w:line="289" w:lineRule="exact"/>
                              <w:ind w:left="6" w:right="8"/>
                              <w:rPr>
                                <w:sz w:val="28"/>
                              </w:rPr>
                            </w:pPr>
                            <w:r>
                              <w:rPr>
                                <w:spacing w:val="-10"/>
                                <w:sz w:val="28"/>
                              </w:rPr>
                              <w:t>B</w:t>
                            </w:r>
                          </w:p>
                        </w:tc>
                        <w:tc>
                          <w:tcPr>
                            <w:tcW w:w="420" w:type="dxa"/>
                          </w:tcPr>
                          <w:p w14:paraId="17A90560">
                            <w:pPr>
                              <w:pStyle w:val="9"/>
                              <w:spacing w:line="289" w:lineRule="exact"/>
                              <w:ind w:left="29" w:right="38"/>
                              <w:rPr>
                                <w:sz w:val="28"/>
                              </w:rPr>
                            </w:pPr>
                            <w:r>
                              <w:rPr>
                                <w:spacing w:val="-10"/>
                                <w:sz w:val="28"/>
                              </w:rPr>
                              <w:t>C</w:t>
                            </w:r>
                          </w:p>
                        </w:tc>
                      </w:tr>
                      <w:tr w14:paraId="7A5262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1" w:hRule="atLeast"/>
                        </w:trPr>
                        <w:tc>
                          <w:tcPr>
                            <w:tcW w:w="660" w:type="dxa"/>
                          </w:tcPr>
                          <w:p w14:paraId="76D98D13">
                            <w:pPr>
                              <w:pStyle w:val="9"/>
                              <w:spacing w:line="291" w:lineRule="exact"/>
                              <w:ind w:left="59" w:right="43"/>
                              <w:rPr>
                                <w:b/>
                                <w:sz w:val="28"/>
                              </w:rPr>
                            </w:pPr>
                            <w:r>
                              <w:rPr>
                                <w:b/>
                                <w:spacing w:val="-10"/>
                                <w:sz w:val="28"/>
                              </w:rPr>
                              <w:t>9</w:t>
                            </w:r>
                          </w:p>
                        </w:tc>
                        <w:tc>
                          <w:tcPr>
                            <w:tcW w:w="420" w:type="dxa"/>
                          </w:tcPr>
                          <w:p w14:paraId="5535A377">
                            <w:pPr>
                              <w:pStyle w:val="9"/>
                              <w:spacing w:line="291" w:lineRule="exact"/>
                              <w:ind w:left="42" w:right="38"/>
                              <w:rPr>
                                <w:sz w:val="28"/>
                              </w:rPr>
                            </w:pPr>
                            <w:r>
                              <w:rPr>
                                <w:spacing w:val="-10"/>
                                <w:sz w:val="28"/>
                              </w:rPr>
                              <w:t>A</w:t>
                            </w:r>
                          </w:p>
                        </w:tc>
                        <w:tc>
                          <w:tcPr>
                            <w:tcW w:w="401" w:type="dxa"/>
                          </w:tcPr>
                          <w:p w14:paraId="00405A8D">
                            <w:pPr>
                              <w:pStyle w:val="9"/>
                              <w:spacing w:line="291" w:lineRule="exact"/>
                              <w:ind w:left="6" w:right="8"/>
                              <w:rPr>
                                <w:sz w:val="28"/>
                              </w:rPr>
                            </w:pPr>
                            <w:r>
                              <w:rPr>
                                <w:spacing w:val="-10"/>
                                <w:sz w:val="28"/>
                              </w:rPr>
                              <w:t>B</w:t>
                            </w:r>
                          </w:p>
                        </w:tc>
                        <w:tc>
                          <w:tcPr>
                            <w:tcW w:w="420" w:type="dxa"/>
                          </w:tcPr>
                          <w:p w14:paraId="64964066">
                            <w:pPr>
                              <w:pStyle w:val="9"/>
                              <w:spacing w:line="291" w:lineRule="exact"/>
                              <w:ind w:left="29" w:right="38"/>
                              <w:rPr>
                                <w:sz w:val="28"/>
                              </w:rPr>
                            </w:pPr>
                            <w:r>
                              <w:rPr>
                                <w:spacing w:val="-10"/>
                                <w:sz w:val="28"/>
                              </w:rPr>
                              <w:t>C</w:t>
                            </w:r>
                          </w:p>
                        </w:tc>
                      </w:tr>
                      <w:tr w14:paraId="3DA81F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1" w:hRule="atLeast"/>
                        </w:trPr>
                        <w:tc>
                          <w:tcPr>
                            <w:tcW w:w="660" w:type="dxa"/>
                          </w:tcPr>
                          <w:p w14:paraId="4ED9EF02">
                            <w:pPr>
                              <w:pStyle w:val="9"/>
                              <w:spacing w:line="291" w:lineRule="exact"/>
                              <w:ind w:left="59" w:right="42"/>
                              <w:rPr>
                                <w:b/>
                                <w:sz w:val="28"/>
                              </w:rPr>
                            </w:pPr>
                            <w:r>
                              <w:rPr>
                                <w:b/>
                                <w:spacing w:val="-5"/>
                                <w:sz w:val="28"/>
                              </w:rPr>
                              <w:t>10</w:t>
                            </w:r>
                          </w:p>
                        </w:tc>
                        <w:tc>
                          <w:tcPr>
                            <w:tcW w:w="420" w:type="dxa"/>
                          </w:tcPr>
                          <w:p w14:paraId="71AF3AEC">
                            <w:pPr>
                              <w:pStyle w:val="9"/>
                              <w:spacing w:line="291" w:lineRule="exact"/>
                              <w:ind w:left="42" w:right="38"/>
                              <w:rPr>
                                <w:sz w:val="28"/>
                              </w:rPr>
                            </w:pPr>
                            <w:r>
                              <w:rPr>
                                <w:spacing w:val="-10"/>
                                <w:sz w:val="28"/>
                              </w:rPr>
                              <w:t>A</w:t>
                            </w:r>
                          </w:p>
                        </w:tc>
                        <w:tc>
                          <w:tcPr>
                            <w:tcW w:w="401" w:type="dxa"/>
                          </w:tcPr>
                          <w:p w14:paraId="093DC38A">
                            <w:pPr>
                              <w:pStyle w:val="9"/>
                              <w:spacing w:line="291" w:lineRule="exact"/>
                              <w:ind w:left="6" w:right="8"/>
                              <w:rPr>
                                <w:sz w:val="28"/>
                              </w:rPr>
                            </w:pPr>
                            <w:r>
                              <w:rPr>
                                <w:spacing w:val="-10"/>
                                <w:sz w:val="28"/>
                              </w:rPr>
                              <w:t>B</w:t>
                            </w:r>
                          </w:p>
                        </w:tc>
                        <w:tc>
                          <w:tcPr>
                            <w:tcW w:w="420" w:type="dxa"/>
                          </w:tcPr>
                          <w:p w14:paraId="40E388BC">
                            <w:pPr>
                              <w:pStyle w:val="9"/>
                              <w:spacing w:line="291" w:lineRule="exact"/>
                              <w:ind w:left="29" w:right="38"/>
                              <w:rPr>
                                <w:sz w:val="28"/>
                              </w:rPr>
                            </w:pPr>
                            <w:r>
                              <w:rPr>
                                <w:spacing w:val="-10"/>
                                <w:sz w:val="28"/>
                              </w:rPr>
                              <w:t>C</w:t>
                            </w:r>
                          </w:p>
                        </w:tc>
                      </w:tr>
                    </w:tbl>
                    <w:p w14:paraId="05B89F86">
                      <w:pPr>
                        <w:pStyle w:val="6"/>
                      </w:pPr>
                    </w:p>
                  </w:txbxContent>
                </v:textbox>
                <w10:wrap type="none"/>
                <w10:anchorlock/>
              </v:shape>
            </w:pict>
          </mc:Fallback>
        </mc:AlternateContent>
      </w:r>
      <w:r>
        <w:rPr>
          <w:position w:val="812"/>
          <w:sz w:val="20"/>
        </w:rPr>
        <w:tab/>
      </w:r>
      <w:r>
        <w:rPr>
          <w:position w:val="646"/>
          <w:sz w:val="20"/>
        </w:rPr>
        <mc:AlternateContent>
          <mc:Choice Requires="wps">
            <w:drawing>
              <wp:inline distT="0" distB="0" distL="0" distR="0">
                <wp:extent cx="1486535" cy="3353435"/>
                <wp:effectExtent l="0" t="0" r="0" b="0"/>
                <wp:docPr id="47" name="Textbox 47"/>
                <wp:cNvGraphicFramePr/>
                <a:graphic xmlns:a="http://schemas.openxmlformats.org/drawingml/2006/main">
                  <a:graphicData uri="http://schemas.microsoft.com/office/word/2010/wordprocessingShape">
                    <wps:wsp>
                      <wps:cNvSpPr txBox="1"/>
                      <wps:spPr>
                        <a:xfrm>
                          <a:off x="0" y="0"/>
                          <a:ext cx="1486535" cy="3353435"/>
                        </a:xfrm>
                        <a:prstGeom prst="rect">
                          <a:avLst/>
                        </a:prstGeom>
                      </wps:spPr>
                      <wps:txbx>
                        <w:txbxContent>
                          <w:tbl>
                            <w:tblPr>
                              <w:tblStyle w:val="4"/>
                              <w:tblW w:w="0" w:type="auto"/>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661"/>
                              <w:gridCol w:w="420"/>
                              <w:gridCol w:w="401"/>
                              <w:gridCol w:w="420"/>
                              <w:gridCol w:w="420"/>
                            </w:tblGrid>
                            <w:tr w14:paraId="16C61B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0" w:hRule="atLeast"/>
                              </w:trPr>
                              <w:tc>
                                <w:tcPr>
                                  <w:tcW w:w="661" w:type="dxa"/>
                                </w:tcPr>
                                <w:p w14:paraId="7B3813E7">
                                  <w:pPr>
                                    <w:pStyle w:val="9"/>
                                    <w:spacing w:before="8" w:line="233" w:lineRule="exact"/>
                                    <w:ind w:left="25"/>
                                    <w:rPr>
                                      <w:b/>
                                      <w:sz w:val="22"/>
                                    </w:rPr>
                                  </w:pPr>
                                  <w:r>
                                    <w:rPr>
                                      <w:b/>
                                      <w:spacing w:val="-4"/>
                                      <w:sz w:val="22"/>
                                    </w:rPr>
                                    <w:t>Item</w:t>
                                  </w:r>
                                </w:p>
                              </w:tc>
                              <w:tc>
                                <w:tcPr>
                                  <w:tcW w:w="1661" w:type="dxa"/>
                                  <w:gridSpan w:val="4"/>
                                </w:tcPr>
                                <w:p w14:paraId="17F895C7">
                                  <w:pPr>
                                    <w:pStyle w:val="9"/>
                                    <w:spacing w:before="8" w:line="233" w:lineRule="exact"/>
                                    <w:ind w:left="460"/>
                                    <w:jc w:val="left"/>
                                    <w:rPr>
                                      <w:b/>
                                      <w:sz w:val="22"/>
                                    </w:rPr>
                                  </w:pPr>
                                  <w:r>
                                    <w:rPr>
                                      <w:b/>
                                      <w:spacing w:val="-2"/>
                                      <w:sz w:val="22"/>
                                    </w:rPr>
                                    <w:t>Answer</w:t>
                                  </w:r>
                                </w:p>
                              </w:tc>
                            </w:tr>
                            <w:tr w14:paraId="0865BF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20" w:hRule="atLeast"/>
                              </w:trPr>
                              <w:tc>
                                <w:tcPr>
                                  <w:tcW w:w="661" w:type="dxa"/>
                                </w:tcPr>
                                <w:p w14:paraId="1DB7AFDD">
                                  <w:pPr>
                                    <w:pStyle w:val="9"/>
                                    <w:spacing w:line="301" w:lineRule="exact"/>
                                    <w:ind w:left="25" w:right="5"/>
                                    <w:rPr>
                                      <w:b/>
                                      <w:sz w:val="28"/>
                                    </w:rPr>
                                  </w:pPr>
                                  <w:r>
                                    <w:rPr>
                                      <w:b/>
                                      <w:spacing w:val="-10"/>
                                      <w:sz w:val="28"/>
                                    </w:rPr>
                                    <w:t>1</w:t>
                                  </w:r>
                                </w:p>
                              </w:tc>
                              <w:tc>
                                <w:tcPr>
                                  <w:tcW w:w="821" w:type="dxa"/>
                                  <w:gridSpan w:val="2"/>
                                </w:tcPr>
                                <w:p w14:paraId="08BF8E78">
                                  <w:pPr>
                                    <w:pStyle w:val="9"/>
                                    <w:spacing w:line="301" w:lineRule="exact"/>
                                    <w:rPr>
                                      <w:sz w:val="28"/>
                                    </w:rPr>
                                  </w:pPr>
                                  <w:r>
                                    <w:rPr>
                                      <w:spacing w:val="-10"/>
                                      <w:sz w:val="28"/>
                                    </w:rPr>
                                    <w:t>A</w:t>
                                  </w:r>
                                </w:p>
                              </w:tc>
                              <w:tc>
                                <w:tcPr>
                                  <w:tcW w:w="840" w:type="dxa"/>
                                  <w:gridSpan w:val="2"/>
                                </w:tcPr>
                                <w:p w14:paraId="329C6476">
                                  <w:pPr>
                                    <w:pStyle w:val="9"/>
                                    <w:spacing w:line="301" w:lineRule="exact"/>
                                    <w:ind w:right="26"/>
                                    <w:rPr>
                                      <w:sz w:val="28"/>
                                    </w:rPr>
                                  </w:pPr>
                                  <w:r>
                                    <w:rPr>
                                      <w:spacing w:val="-10"/>
                                      <w:sz w:val="28"/>
                                    </w:rPr>
                                    <w:t>B</w:t>
                                  </w:r>
                                </w:p>
                              </w:tc>
                            </w:tr>
                            <w:tr w14:paraId="59548E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08" w:hRule="atLeast"/>
                              </w:trPr>
                              <w:tc>
                                <w:tcPr>
                                  <w:tcW w:w="661" w:type="dxa"/>
                                </w:tcPr>
                                <w:p w14:paraId="3598FDAF">
                                  <w:pPr>
                                    <w:pStyle w:val="9"/>
                                    <w:spacing w:line="289" w:lineRule="exact"/>
                                    <w:ind w:left="25" w:right="5"/>
                                    <w:rPr>
                                      <w:b/>
                                      <w:sz w:val="28"/>
                                    </w:rPr>
                                  </w:pPr>
                                  <w:r>
                                    <w:rPr>
                                      <w:b/>
                                      <w:spacing w:val="-10"/>
                                      <w:sz w:val="28"/>
                                    </w:rPr>
                                    <w:t>2</w:t>
                                  </w:r>
                                </w:p>
                              </w:tc>
                              <w:tc>
                                <w:tcPr>
                                  <w:tcW w:w="821" w:type="dxa"/>
                                  <w:gridSpan w:val="2"/>
                                </w:tcPr>
                                <w:p w14:paraId="651853A1">
                                  <w:pPr>
                                    <w:pStyle w:val="9"/>
                                    <w:spacing w:line="289" w:lineRule="exact"/>
                                    <w:rPr>
                                      <w:sz w:val="28"/>
                                    </w:rPr>
                                  </w:pPr>
                                  <w:r>
                                    <w:rPr>
                                      <w:spacing w:val="-10"/>
                                      <w:sz w:val="28"/>
                                    </w:rPr>
                                    <w:t>A</w:t>
                                  </w:r>
                                </w:p>
                              </w:tc>
                              <w:tc>
                                <w:tcPr>
                                  <w:tcW w:w="840" w:type="dxa"/>
                                  <w:gridSpan w:val="2"/>
                                </w:tcPr>
                                <w:p w14:paraId="3A102B29">
                                  <w:pPr>
                                    <w:pStyle w:val="9"/>
                                    <w:spacing w:line="289" w:lineRule="exact"/>
                                    <w:ind w:right="26"/>
                                    <w:rPr>
                                      <w:sz w:val="28"/>
                                    </w:rPr>
                                  </w:pPr>
                                  <w:r>
                                    <w:rPr>
                                      <w:spacing w:val="-10"/>
                                      <w:sz w:val="28"/>
                                    </w:rPr>
                                    <w:t>B</w:t>
                                  </w:r>
                                </w:p>
                              </w:tc>
                            </w:tr>
                            <w:tr w14:paraId="7208C7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1" w:hRule="atLeast"/>
                              </w:trPr>
                              <w:tc>
                                <w:tcPr>
                                  <w:tcW w:w="661" w:type="dxa"/>
                                </w:tcPr>
                                <w:p w14:paraId="475B2D07">
                                  <w:pPr>
                                    <w:pStyle w:val="9"/>
                                    <w:spacing w:line="291" w:lineRule="exact"/>
                                    <w:ind w:left="25" w:right="5"/>
                                    <w:rPr>
                                      <w:b/>
                                      <w:sz w:val="28"/>
                                    </w:rPr>
                                  </w:pPr>
                                  <w:r>
                                    <w:rPr>
                                      <w:b/>
                                      <w:spacing w:val="-10"/>
                                      <w:sz w:val="28"/>
                                    </w:rPr>
                                    <w:t>3</w:t>
                                  </w:r>
                                </w:p>
                              </w:tc>
                              <w:tc>
                                <w:tcPr>
                                  <w:tcW w:w="821" w:type="dxa"/>
                                  <w:gridSpan w:val="2"/>
                                </w:tcPr>
                                <w:p w14:paraId="3513D4CD">
                                  <w:pPr>
                                    <w:pStyle w:val="9"/>
                                    <w:spacing w:line="291" w:lineRule="exact"/>
                                    <w:rPr>
                                      <w:sz w:val="28"/>
                                    </w:rPr>
                                  </w:pPr>
                                  <w:r>
                                    <w:rPr>
                                      <w:spacing w:val="-10"/>
                                      <w:sz w:val="28"/>
                                    </w:rPr>
                                    <w:t>A</w:t>
                                  </w:r>
                                </w:p>
                              </w:tc>
                              <w:tc>
                                <w:tcPr>
                                  <w:tcW w:w="840" w:type="dxa"/>
                                  <w:gridSpan w:val="2"/>
                                </w:tcPr>
                                <w:p w14:paraId="1DAFF41F">
                                  <w:pPr>
                                    <w:pStyle w:val="9"/>
                                    <w:spacing w:line="291" w:lineRule="exact"/>
                                    <w:ind w:right="26"/>
                                    <w:rPr>
                                      <w:sz w:val="28"/>
                                    </w:rPr>
                                  </w:pPr>
                                  <w:r>
                                    <w:rPr>
                                      <w:spacing w:val="-10"/>
                                      <w:sz w:val="28"/>
                                    </w:rPr>
                                    <w:t>B</w:t>
                                  </w:r>
                                </w:p>
                              </w:tc>
                            </w:tr>
                            <w:tr w14:paraId="29D0E3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08" w:hRule="atLeast"/>
                              </w:trPr>
                              <w:tc>
                                <w:tcPr>
                                  <w:tcW w:w="661" w:type="dxa"/>
                                </w:tcPr>
                                <w:p w14:paraId="433F18BB">
                                  <w:pPr>
                                    <w:pStyle w:val="9"/>
                                    <w:spacing w:line="289" w:lineRule="exact"/>
                                    <w:ind w:left="25" w:right="5"/>
                                    <w:rPr>
                                      <w:b/>
                                      <w:sz w:val="28"/>
                                    </w:rPr>
                                  </w:pPr>
                                  <w:r>
                                    <w:rPr>
                                      <w:b/>
                                      <w:spacing w:val="-10"/>
                                      <w:sz w:val="28"/>
                                    </w:rPr>
                                    <w:t>4</w:t>
                                  </w:r>
                                </w:p>
                              </w:tc>
                              <w:tc>
                                <w:tcPr>
                                  <w:tcW w:w="821" w:type="dxa"/>
                                  <w:gridSpan w:val="2"/>
                                </w:tcPr>
                                <w:p w14:paraId="1774B191">
                                  <w:pPr>
                                    <w:pStyle w:val="9"/>
                                    <w:spacing w:line="289" w:lineRule="exact"/>
                                    <w:rPr>
                                      <w:sz w:val="28"/>
                                    </w:rPr>
                                  </w:pPr>
                                  <w:r>
                                    <w:rPr>
                                      <w:spacing w:val="-10"/>
                                      <w:sz w:val="28"/>
                                    </w:rPr>
                                    <w:t>A</w:t>
                                  </w:r>
                                </w:p>
                              </w:tc>
                              <w:tc>
                                <w:tcPr>
                                  <w:tcW w:w="840" w:type="dxa"/>
                                  <w:gridSpan w:val="2"/>
                                </w:tcPr>
                                <w:p w14:paraId="12E09687">
                                  <w:pPr>
                                    <w:pStyle w:val="9"/>
                                    <w:spacing w:line="289" w:lineRule="exact"/>
                                    <w:ind w:right="26"/>
                                    <w:rPr>
                                      <w:sz w:val="28"/>
                                    </w:rPr>
                                  </w:pPr>
                                  <w:r>
                                    <w:rPr>
                                      <w:spacing w:val="-10"/>
                                      <w:sz w:val="28"/>
                                    </w:rPr>
                                    <w:t>B</w:t>
                                  </w:r>
                                </w:p>
                              </w:tc>
                            </w:tr>
                            <w:tr w14:paraId="1570B4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1" w:hRule="atLeast"/>
                              </w:trPr>
                              <w:tc>
                                <w:tcPr>
                                  <w:tcW w:w="661" w:type="dxa"/>
                                </w:tcPr>
                                <w:p w14:paraId="005AF427">
                                  <w:pPr>
                                    <w:pStyle w:val="9"/>
                                    <w:spacing w:line="292" w:lineRule="exact"/>
                                    <w:ind w:left="25" w:right="5"/>
                                    <w:rPr>
                                      <w:b/>
                                      <w:sz w:val="28"/>
                                    </w:rPr>
                                  </w:pPr>
                                  <w:r>
                                    <w:rPr>
                                      <w:b/>
                                      <w:spacing w:val="-10"/>
                                      <w:sz w:val="28"/>
                                    </w:rPr>
                                    <w:t>5</w:t>
                                  </w:r>
                                </w:p>
                              </w:tc>
                              <w:tc>
                                <w:tcPr>
                                  <w:tcW w:w="821" w:type="dxa"/>
                                  <w:gridSpan w:val="2"/>
                                </w:tcPr>
                                <w:p w14:paraId="686CB480">
                                  <w:pPr>
                                    <w:pStyle w:val="9"/>
                                    <w:spacing w:line="292" w:lineRule="exact"/>
                                    <w:rPr>
                                      <w:sz w:val="28"/>
                                    </w:rPr>
                                  </w:pPr>
                                  <w:r>
                                    <w:rPr>
                                      <w:spacing w:val="-10"/>
                                      <w:sz w:val="28"/>
                                    </w:rPr>
                                    <w:t>A</w:t>
                                  </w:r>
                                </w:p>
                              </w:tc>
                              <w:tc>
                                <w:tcPr>
                                  <w:tcW w:w="840" w:type="dxa"/>
                                  <w:gridSpan w:val="2"/>
                                </w:tcPr>
                                <w:p w14:paraId="62DF639E">
                                  <w:pPr>
                                    <w:pStyle w:val="9"/>
                                    <w:spacing w:line="292" w:lineRule="exact"/>
                                    <w:ind w:right="26"/>
                                    <w:rPr>
                                      <w:sz w:val="28"/>
                                    </w:rPr>
                                  </w:pPr>
                                  <w:r>
                                    <w:rPr>
                                      <w:spacing w:val="-10"/>
                                      <w:sz w:val="28"/>
                                    </w:rPr>
                                    <w:t>B</w:t>
                                  </w:r>
                                </w:p>
                              </w:tc>
                            </w:tr>
                            <w:tr w14:paraId="56C1AB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8" w:hRule="atLeast"/>
                              </w:trPr>
                              <w:tc>
                                <w:tcPr>
                                  <w:tcW w:w="661" w:type="dxa"/>
                                </w:tcPr>
                                <w:p w14:paraId="073A54AA">
                                  <w:pPr>
                                    <w:pStyle w:val="9"/>
                                    <w:spacing w:line="298" w:lineRule="exact"/>
                                    <w:ind w:left="25" w:right="5"/>
                                    <w:rPr>
                                      <w:b/>
                                      <w:sz w:val="28"/>
                                    </w:rPr>
                                  </w:pPr>
                                  <w:r>
                                    <w:rPr>
                                      <w:b/>
                                      <w:spacing w:val="-10"/>
                                      <w:sz w:val="28"/>
                                    </w:rPr>
                                    <w:t>6</w:t>
                                  </w:r>
                                </w:p>
                              </w:tc>
                              <w:tc>
                                <w:tcPr>
                                  <w:tcW w:w="821" w:type="dxa"/>
                                  <w:gridSpan w:val="2"/>
                                </w:tcPr>
                                <w:p w14:paraId="704B041C">
                                  <w:pPr>
                                    <w:pStyle w:val="9"/>
                                    <w:spacing w:line="298" w:lineRule="exact"/>
                                    <w:rPr>
                                      <w:sz w:val="28"/>
                                    </w:rPr>
                                  </w:pPr>
                                  <w:r>
                                    <w:rPr>
                                      <w:spacing w:val="-10"/>
                                      <w:sz w:val="28"/>
                                    </w:rPr>
                                    <w:t>A</w:t>
                                  </w:r>
                                </w:p>
                              </w:tc>
                              <w:tc>
                                <w:tcPr>
                                  <w:tcW w:w="840" w:type="dxa"/>
                                  <w:gridSpan w:val="2"/>
                                </w:tcPr>
                                <w:p w14:paraId="07834343">
                                  <w:pPr>
                                    <w:pStyle w:val="9"/>
                                    <w:spacing w:line="298" w:lineRule="exact"/>
                                    <w:ind w:right="26"/>
                                    <w:rPr>
                                      <w:sz w:val="28"/>
                                    </w:rPr>
                                  </w:pPr>
                                  <w:r>
                                    <w:rPr>
                                      <w:spacing w:val="-10"/>
                                      <w:sz w:val="28"/>
                                    </w:rPr>
                                    <w:t>B</w:t>
                                  </w:r>
                                </w:p>
                              </w:tc>
                            </w:tr>
                            <w:tr w14:paraId="0BF321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1" w:hRule="atLeast"/>
                              </w:trPr>
                              <w:tc>
                                <w:tcPr>
                                  <w:tcW w:w="661" w:type="dxa"/>
                                </w:tcPr>
                                <w:p w14:paraId="15385628">
                                  <w:pPr>
                                    <w:pStyle w:val="9"/>
                                    <w:spacing w:line="291" w:lineRule="exact"/>
                                    <w:ind w:left="25" w:right="5"/>
                                    <w:rPr>
                                      <w:b/>
                                      <w:sz w:val="28"/>
                                    </w:rPr>
                                  </w:pPr>
                                  <w:r>
                                    <w:rPr>
                                      <w:b/>
                                      <w:spacing w:val="-10"/>
                                      <w:sz w:val="28"/>
                                    </w:rPr>
                                    <w:t>7</w:t>
                                  </w:r>
                                </w:p>
                              </w:tc>
                              <w:tc>
                                <w:tcPr>
                                  <w:tcW w:w="821" w:type="dxa"/>
                                  <w:gridSpan w:val="2"/>
                                </w:tcPr>
                                <w:p w14:paraId="3D7DF675">
                                  <w:pPr>
                                    <w:pStyle w:val="9"/>
                                    <w:spacing w:line="291" w:lineRule="exact"/>
                                    <w:rPr>
                                      <w:sz w:val="28"/>
                                    </w:rPr>
                                  </w:pPr>
                                  <w:r>
                                    <w:rPr>
                                      <w:spacing w:val="-10"/>
                                      <w:sz w:val="28"/>
                                    </w:rPr>
                                    <w:t>A</w:t>
                                  </w:r>
                                </w:p>
                              </w:tc>
                              <w:tc>
                                <w:tcPr>
                                  <w:tcW w:w="840" w:type="dxa"/>
                                  <w:gridSpan w:val="2"/>
                                </w:tcPr>
                                <w:p w14:paraId="5588B7F6">
                                  <w:pPr>
                                    <w:pStyle w:val="9"/>
                                    <w:spacing w:line="291" w:lineRule="exact"/>
                                    <w:ind w:right="26"/>
                                    <w:rPr>
                                      <w:sz w:val="28"/>
                                    </w:rPr>
                                  </w:pPr>
                                  <w:r>
                                    <w:rPr>
                                      <w:spacing w:val="-10"/>
                                      <w:sz w:val="28"/>
                                    </w:rPr>
                                    <w:t>B</w:t>
                                  </w:r>
                                </w:p>
                              </w:tc>
                            </w:tr>
                            <w:tr w14:paraId="3BA8B3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08" w:hRule="atLeast"/>
                              </w:trPr>
                              <w:tc>
                                <w:tcPr>
                                  <w:tcW w:w="661" w:type="dxa"/>
                                </w:tcPr>
                                <w:p w14:paraId="09679375">
                                  <w:pPr>
                                    <w:pStyle w:val="9"/>
                                    <w:spacing w:line="289" w:lineRule="exact"/>
                                    <w:ind w:left="25" w:right="5"/>
                                    <w:rPr>
                                      <w:b/>
                                      <w:sz w:val="28"/>
                                    </w:rPr>
                                  </w:pPr>
                                  <w:r>
                                    <w:rPr>
                                      <w:b/>
                                      <w:spacing w:val="-10"/>
                                      <w:sz w:val="28"/>
                                    </w:rPr>
                                    <w:t>8</w:t>
                                  </w:r>
                                </w:p>
                              </w:tc>
                              <w:tc>
                                <w:tcPr>
                                  <w:tcW w:w="420" w:type="dxa"/>
                                </w:tcPr>
                                <w:p w14:paraId="029A59B8">
                                  <w:pPr>
                                    <w:pStyle w:val="9"/>
                                    <w:spacing w:line="289" w:lineRule="exact"/>
                                    <w:ind w:left="40" w:right="38"/>
                                    <w:rPr>
                                      <w:sz w:val="28"/>
                                    </w:rPr>
                                  </w:pPr>
                                  <w:r>
                                    <w:rPr>
                                      <w:spacing w:val="-10"/>
                                      <w:sz w:val="28"/>
                                    </w:rPr>
                                    <w:t>А</w:t>
                                  </w:r>
                                </w:p>
                              </w:tc>
                              <w:tc>
                                <w:tcPr>
                                  <w:tcW w:w="401" w:type="dxa"/>
                                </w:tcPr>
                                <w:p w14:paraId="0306E784">
                                  <w:pPr>
                                    <w:pStyle w:val="9"/>
                                    <w:spacing w:line="289" w:lineRule="exact"/>
                                    <w:ind w:left="8" w:right="2"/>
                                    <w:rPr>
                                      <w:sz w:val="28"/>
                                    </w:rPr>
                                  </w:pPr>
                                  <w:r>
                                    <w:rPr>
                                      <w:spacing w:val="-10"/>
                                      <w:sz w:val="28"/>
                                    </w:rPr>
                                    <w:t>B</w:t>
                                  </w:r>
                                </w:p>
                              </w:tc>
                              <w:tc>
                                <w:tcPr>
                                  <w:tcW w:w="420" w:type="dxa"/>
                                </w:tcPr>
                                <w:p w14:paraId="74AB28DA">
                                  <w:pPr>
                                    <w:pStyle w:val="9"/>
                                    <w:spacing w:line="289" w:lineRule="exact"/>
                                    <w:ind w:left="27" w:right="38"/>
                                    <w:rPr>
                                      <w:sz w:val="28"/>
                                    </w:rPr>
                                  </w:pPr>
                                  <w:r>
                                    <w:rPr>
                                      <w:spacing w:val="-10"/>
                                      <w:sz w:val="28"/>
                                    </w:rPr>
                                    <w:t>C</w:t>
                                  </w:r>
                                </w:p>
                              </w:tc>
                              <w:tc>
                                <w:tcPr>
                                  <w:tcW w:w="420" w:type="dxa"/>
                                </w:tcPr>
                                <w:p w14:paraId="4BA68DE0">
                                  <w:pPr>
                                    <w:pStyle w:val="9"/>
                                    <w:spacing w:line="289" w:lineRule="exact"/>
                                    <w:ind w:left="4" w:right="42"/>
                                    <w:rPr>
                                      <w:sz w:val="28"/>
                                    </w:rPr>
                                  </w:pPr>
                                  <w:r>
                                    <w:rPr>
                                      <w:spacing w:val="-10"/>
                                      <w:sz w:val="28"/>
                                    </w:rPr>
                                    <w:t>D</w:t>
                                  </w:r>
                                </w:p>
                              </w:tc>
                            </w:tr>
                            <w:tr w14:paraId="1F1523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1" w:hRule="atLeast"/>
                              </w:trPr>
                              <w:tc>
                                <w:tcPr>
                                  <w:tcW w:w="661" w:type="dxa"/>
                                </w:tcPr>
                                <w:p w14:paraId="6A3D56EC">
                                  <w:pPr>
                                    <w:pStyle w:val="9"/>
                                    <w:spacing w:line="291" w:lineRule="exact"/>
                                    <w:ind w:left="25" w:right="5"/>
                                    <w:rPr>
                                      <w:b/>
                                      <w:sz w:val="28"/>
                                    </w:rPr>
                                  </w:pPr>
                                  <w:r>
                                    <w:rPr>
                                      <w:b/>
                                      <w:spacing w:val="-10"/>
                                      <w:sz w:val="28"/>
                                    </w:rPr>
                                    <w:t>9</w:t>
                                  </w:r>
                                </w:p>
                              </w:tc>
                              <w:tc>
                                <w:tcPr>
                                  <w:tcW w:w="420" w:type="dxa"/>
                                </w:tcPr>
                                <w:p w14:paraId="420C50A5">
                                  <w:pPr>
                                    <w:pStyle w:val="9"/>
                                    <w:spacing w:line="291" w:lineRule="exact"/>
                                    <w:ind w:left="40" w:right="38"/>
                                    <w:rPr>
                                      <w:sz w:val="28"/>
                                    </w:rPr>
                                  </w:pPr>
                                  <w:r>
                                    <w:rPr>
                                      <w:spacing w:val="-10"/>
                                      <w:sz w:val="28"/>
                                    </w:rPr>
                                    <w:t>А</w:t>
                                  </w:r>
                                </w:p>
                              </w:tc>
                              <w:tc>
                                <w:tcPr>
                                  <w:tcW w:w="401" w:type="dxa"/>
                                </w:tcPr>
                                <w:p w14:paraId="3F2D9B14">
                                  <w:pPr>
                                    <w:pStyle w:val="9"/>
                                    <w:spacing w:line="291" w:lineRule="exact"/>
                                    <w:ind w:left="8" w:right="2"/>
                                    <w:rPr>
                                      <w:sz w:val="28"/>
                                    </w:rPr>
                                  </w:pPr>
                                  <w:r>
                                    <w:rPr>
                                      <w:spacing w:val="-10"/>
                                      <w:sz w:val="28"/>
                                    </w:rPr>
                                    <w:t>B</w:t>
                                  </w:r>
                                </w:p>
                              </w:tc>
                              <w:tc>
                                <w:tcPr>
                                  <w:tcW w:w="420" w:type="dxa"/>
                                </w:tcPr>
                                <w:p w14:paraId="42001369">
                                  <w:pPr>
                                    <w:pStyle w:val="9"/>
                                    <w:spacing w:line="291" w:lineRule="exact"/>
                                    <w:ind w:left="27" w:right="38"/>
                                    <w:rPr>
                                      <w:sz w:val="28"/>
                                    </w:rPr>
                                  </w:pPr>
                                  <w:r>
                                    <w:rPr>
                                      <w:spacing w:val="-10"/>
                                      <w:sz w:val="28"/>
                                    </w:rPr>
                                    <w:t>C</w:t>
                                  </w:r>
                                </w:p>
                              </w:tc>
                              <w:tc>
                                <w:tcPr>
                                  <w:tcW w:w="420" w:type="dxa"/>
                                </w:tcPr>
                                <w:p w14:paraId="35F6CA29">
                                  <w:pPr>
                                    <w:pStyle w:val="9"/>
                                    <w:spacing w:line="291" w:lineRule="exact"/>
                                    <w:ind w:left="4" w:right="42"/>
                                    <w:rPr>
                                      <w:sz w:val="28"/>
                                    </w:rPr>
                                  </w:pPr>
                                  <w:r>
                                    <w:rPr>
                                      <w:spacing w:val="-10"/>
                                      <w:sz w:val="28"/>
                                    </w:rPr>
                                    <w:t>D</w:t>
                                  </w:r>
                                </w:p>
                              </w:tc>
                            </w:tr>
                            <w:tr w14:paraId="4B4CAB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08" w:hRule="atLeast"/>
                              </w:trPr>
                              <w:tc>
                                <w:tcPr>
                                  <w:tcW w:w="661" w:type="dxa"/>
                                </w:tcPr>
                                <w:p w14:paraId="12470E02">
                                  <w:pPr>
                                    <w:pStyle w:val="9"/>
                                    <w:spacing w:line="289" w:lineRule="exact"/>
                                    <w:ind w:left="25" w:right="4"/>
                                    <w:rPr>
                                      <w:b/>
                                      <w:sz w:val="28"/>
                                    </w:rPr>
                                  </w:pPr>
                                  <w:r>
                                    <w:rPr>
                                      <w:b/>
                                      <w:spacing w:val="-5"/>
                                      <w:sz w:val="28"/>
                                    </w:rPr>
                                    <w:t>10</w:t>
                                  </w:r>
                                </w:p>
                              </w:tc>
                              <w:tc>
                                <w:tcPr>
                                  <w:tcW w:w="420" w:type="dxa"/>
                                </w:tcPr>
                                <w:p w14:paraId="274BFDE5">
                                  <w:pPr>
                                    <w:pStyle w:val="9"/>
                                    <w:spacing w:line="289" w:lineRule="exact"/>
                                    <w:ind w:left="40" w:right="38"/>
                                    <w:rPr>
                                      <w:sz w:val="28"/>
                                    </w:rPr>
                                  </w:pPr>
                                  <w:r>
                                    <w:rPr>
                                      <w:spacing w:val="-10"/>
                                      <w:sz w:val="28"/>
                                    </w:rPr>
                                    <w:t>А</w:t>
                                  </w:r>
                                </w:p>
                              </w:tc>
                              <w:tc>
                                <w:tcPr>
                                  <w:tcW w:w="401" w:type="dxa"/>
                                </w:tcPr>
                                <w:p w14:paraId="3027A432">
                                  <w:pPr>
                                    <w:pStyle w:val="9"/>
                                    <w:spacing w:line="289" w:lineRule="exact"/>
                                    <w:ind w:left="8" w:right="2"/>
                                    <w:rPr>
                                      <w:sz w:val="28"/>
                                    </w:rPr>
                                  </w:pPr>
                                  <w:r>
                                    <w:rPr>
                                      <w:spacing w:val="-10"/>
                                      <w:sz w:val="28"/>
                                    </w:rPr>
                                    <w:t>B</w:t>
                                  </w:r>
                                </w:p>
                              </w:tc>
                              <w:tc>
                                <w:tcPr>
                                  <w:tcW w:w="420" w:type="dxa"/>
                                </w:tcPr>
                                <w:p w14:paraId="686CFD72">
                                  <w:pPr>
                                    <w:pStyle w:val="9"/>
                                    <w:spacing w:line="289" w:lineRule="exact"/>
                                    <w:ind w:left="27" w:right="38"/>
                                    <w:rPr>
                                      <w:sz w:val="28"/>
                                    </w:rPr>
                                  </w:pPr>
                                  <w:r>
                                    <w:rPr>
                                      <w:spacing w:val="-10"/>
                                      <w:sz w:val="28"/>
                                    </w:rPr>
                                    <w:t>C</w:t>
                                  </w:r>
                                </w:p>
                              </w:tc>
                              <w:tc>
                                <w:tcPr>
                                  <w:tcW w:w="420" w:type="dxa"/>
                                </w:tcPr>
                                <w:p w14:paraId="2BA67FDE">
                                  <w:pPr>
                                    <w:pStyle w:val="9"/>
                                    <w:spacing w:line="289" w:lineRule="exact"/>
                                    <w:ind w:left="4" w:right="42"/>
                                    <w:rPr>
                                      <w:sz w:val="28"/>
                                    </w:rPr>
                                  </w:pPr>
                                  <w:r>
                                    <w:rPr>
                                      <w:spacing w:val="-10"/>
                                      <w:sz w:val="28"/>
                                    </w:rPr>
                                    <w:t>D</w:t>
                                  </w:r>
                                </w:p>
                              </w:tc>
                            </w:tr>
                            <w:tr w14:paraId="29EF85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20" w:hRule="atLeast"/>
                              </w:trPr>
                              <w:tc>
                                <w:tcPr>
                                  <w:tcW w:w="661" w:type="dxa"/>
                                </w:tcPr>
                                <w:p w14:paraId="761E51CA">
                                  <w:pPr>
                                    <w:pStyle w:val="9"/>
                                    <w:spacing w:line="301" w:lineRule="exact"/>
                                    <w:ind w:left="25" w:right="4"/>
                                    <w:rPr>
                                      <w:b/>
                                      <w:sz w:val="28"/>
                                    </w:rPr>
                                  </w:pPr>
                                  <w:r>
                                    <w:rPr>
                                      <w:b/>
                                      <w:spacing w:val="-5"/>
                                      <w:sz w:val="28"/>
                                    </w:rPr>
                                    <w:t>11</w:t>
                                  </w:r>
                                </w:p>
                              </w:tc>
                              <w:tc>
                                <w:tcPr>
                                  <w:tcW w:w="420" w:type="dxa"/>
                                </w:tcPr>
                                <w:p w14:paraId="72C6D6ED">
                                  <w:pPr>
                                    <w:pStyle w:val="9"/>
                                    <w:spacing w:line="301" w:lineRule="exact"/>
                                    <w:ind w:left="40" w:right="38"/>
                                    <w:rPr>
                                      <w:sz w:val="28"/>
                                    </w:rPr>
                                  </w:pPr>
                                  <w:r>
                                    <w:rPr>
                                      <w:spacing w:val="-10"/>
                                      <w:sz w:val="28"/>
                                    </w:rPr>
                                    <w:t>А</w:t>
                                  </w:r>
                                </w:p>
                              </w:tc>
                              <w:tc>
                                <w:tcPr>
                                  <w:tcW w:w="401" w:type="dxa"/>
                                </w:tcPr>
                                <w:p w14:paraId="50FF9DB9">
                                  <w:pPr>
                                    <w:pStyle w:val="9"/>
                                    <w:spacing w:line="301" w:lineRule="exact"/>
                                    <w:ind w:left="8" w:right="2"/>
                                    <w:rPr>
                                      <w:sz w:val="28"/>
                                    </w:rPr>
                                  </w:pPr>
                                  <w:r>
                                    <w:rPr>
                                      <w:spacing w:val="-10"/>
                                      <w:sz w:val="28"/>
                                    </w:rPr>
                                    <w:t>B</w:t>
                                  </w:r>
                                </w:p>
                              </w:tc>
                              <w:tc>
                                <w:tcPr>
                                  <w:tcW w:w="420" w:type="dxa"/>
                                </w:tcPr>
                                <w:p w14:paraId="30A8401F">
                                  <w:pPr>
                                    <w:pStyle w:val="9"/>
                                    <w:spacing w:line="301" w:lineRule="exact"/>
                                    <w:ind w:left="27" w:right="38"/>
                                    <w:rPr>
                                      <w:sz w:val="28"/>
                                    </w:rPr>
                                  </w:pPr>
                                  <w:r>
                                    <w:rPr>
                                      <w:spacing w:val="-10"/>
                                      <w:sz w:val="28"/>
                                    </w:rPr>
                                    <w:t>C</w:t>
                                  </w:r>
                                </w:p>
                              </w:tc>
                              <w:tc>
                                <w:tcPr>
                                  <w:tcW w:w="420" w:type="dxa"/>
                                </w:tcPr>
                                <w:p w14:paraId="38377AC7">
                                  <w:pPr>
                                    <w:pStyle w:val="9"/>
                                    <w:spacing w:line="301" w:lineRule="exact"/>
                                    <w:ind w:left="4" w:right="42"/>
                                    <w:rPr>
                                      <w:sz w:val="28"/>
                                    </w:rPr>
                                  </w:pPr>
                                  <w:r>
                                    <w:rPr>
                                      <w:spacing w:val="-10"/>
                                      <w:sz w:val="28"/>
                                    </w:rPr>
                                    <w:t>D</w:t>
                                  </w:r>
                                </w:p>
                              </w:tc>
                            </w:tr>
                            <w:tr w14:paraId="3CAA29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1" w:hRule="atLeast"/>
                              </w:trPr>
                              <w:tc>
                                <w:tcPr>
                                  <w:tcW w:w="661" w:type="dxa"/>
                                </w:tcPr>
                                <w:p w14:paraId="2BB4B186">
                                  <w:pPr>
                                    <w:pStyle w:val="9"/>
                                    <w:spacing w:line="291" w:lineRule="exact"/>
                                    <w:ind w:left="25" w:right="4"/>
                                    <w:rPr>
                                      <w:b/>
                                      <w:sz w:val="28"/>
                                    </w:rPr>
                                  </w:pPr>
                                  <w:r>
                                    <w:rPr>
                                      <w:b/>
                                      <w:spacing w:val="-5"/>
                                      <w:sz w:val="28"/>
                                    </w:rPr>
                                    <w:t>12</w:t>
                                  </w:r>
                                </w:p>
                              </w:tc>
                              <w:tc>
                                <w:tcPr>
                                  <w:tcW w:w="420" w:type="dxa"/>
                                </w:tcPr>
                                <w:p w14:paraId="0E5B1F12">
                                  <w:pPr>
                                    <w:pStyle w:val="9"/>
                                    <w:spacing w:line="291" w:lineRule="exact"/>
                                    <w:ind w:left="40" w:right="38"/>
                                    <w:rPr>
                                      <w:sz w:val="28"/>
                                    </w:rPr>
                                  </w:pPr>
                                  <w:r>
                                    <w:rPr>
                                      <w:spacing w:val="-10"/>
                                      <w:sz w:val="28"/>
                                    </w:rPr>
                                    <w:t>А</w:t>
                                  </w:r>
                                </w:p>
                              </w:tc>
                              <w:tc>
                                <w:tcPr>
                                  <w:tcW w:w="401" w:type="dxa"/>
                                </w:tcPr>
                                <w:p w14:paraId="506CBFCE">
                                  <w:pPr>
                                    <w:pStyle w:val="9"/>
                                    <w:spacing w:line="291" w:lineRule="exact"/>
                                    <w:ind w:left="8" w:right="2"/>
                                    <w:rPr>
                                      <w:sz w:val="28"/>
                                    </w:rPr>
                                  </w:pPr>
                                  <w:r>
                                    <w:rPr>
                                      <w:spacing w:val="-10"/>
                                      <w:sz w:val="28"/>
                                    </w:rPr>
                                    <w:t>B</w:t>
                                  </w:r>
                                </w:p>
                              </w:tc>
                              <w:tc>
                                <w:tcPr>
                                  <w:tcW w:w="420" w:type="dxa"/>
                                </w:tcPr>
                                <w:p w14:paraId="78FBB5CD">
                                  <w:pPr>
                                    <w:pStyle w:val="9"/>
                                    <w:spacing w:line="291" w:lineRule="exact"/>
                                    <w:ind w:left="27" w:right="38"/>
                                    <w:rPr>
                                      <w:sz w:val="28"/>
                                    </w:rPr>
                                  </w:pPr>
                                  <w:r>
                                    <w:rPr>
                                      <w:spacing w:val="-10"/>
                                      <w:sz w:val="28"/>
                                    </w:rPr>
                                    <w:t>C</w:t>
                                  </w:r>
                                </w:p>
                              </w:tc>
                              <w:tc>
                                <w:tcPr>
                                  <w:tcW w:w="420" w:type="dxa"/>
                                </w:tcPr>
                                <w:p w14:paraId="64DBCA94">
                                  <w:pPr>
                                    <w:pStyle w:val="9"/>
                                    <w:spacing w:line="291" w:lineRule="exact"/>
                                    <w:ind w:left="4" w:right="42"/>
                                    <w:rPr>
                                      <w:sz w:val="28"/>
                                    </w:rPr>
                                  </w:pPr>
                                  <w:r>
                                    <w:rPr>
                                      <w:spacing w:val="-10"/>
                                      <w:sz w:val="28"/>
                                    </w:rPr>
                                    <w:t>D</w:t>
                                  </w:r>
                                </w:p>
                              </w:tc>
                            </w:tr>
                            <w:tr w14:paraId="7605DC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08" w:hRule="atLeast"/>
                              </w:trPr>
                              <w:tc>
                                <w:tcPr>
                                  <w:tcW w:w="661" w:type="dxa"/>
                                </w:tcPr>
                                <w:p w14:paraId="335AF5C0">
                                  <w:pPr>
                                    <w:pStyle w:val="9"/>
                                    <w:spacing w:line="289" w:lineRule="exact"/>
                                    <w:ind w:left="25" w:right="4"/>
                                    <w:rPr>
                                      <w:b/>
                                      <w:sz w:val="28"/>
                                    </w:rPr>
                                  </w:pPr>
                                  <w:r>
                                    <w:rPr>
                                      <w:b/>
                                      <w:spacing w:val="-5"/>
                                      <w:sz w:val="28"/>
                                    </w:rPr>
                                    <w:t>13</w:t>
                                  </w:r>
                                </w:p>
                              </w:tc>
                              <w:tc>
                                <w:tcPr>
                                  <w:tcW w:w="420" w:type="dxa"/>
                                </w:tcPr>
                                <w:p w14:paraId="0F340971">
                                  <w:pPr>
                                    <w:pStyle w:val="9"/>
                                    <w:spacing w:line="289" w:lineRule="exact"/>
                                    <w:ind w:left="40" w:right="38"/>
                                    <w:rPr>
                                      <w:sz w:val="28"/>
                                    </w:rPr>
                                  </w:pPr>
                                  <w:r>
                                    <w:rPr>
                                      <w:spacing w:val="-10"/>
                                      <w:sz w:val="28"/>
                                    </w:rPr>
                                    <w:t>А</w:t>
                                  </w:r>
                                </w:p>
                              </w:tc>
                              <w:tc>
                                <w:tcPr>
                                  <w:tcW w:w="401" w:type="dxa"/>
                                </w:tcPr>
                                <w:p w14:paraId="0F87F67A">
                                  <w:pPr>
                                    <w:pStyle w:val="9"/>
                                    <w:spacing w:line="289" w:lineRule="exact"/>
                                    <w:ind w:left="8" w:right="2"/>
                                    <w:rPr>
                                      <w:sz w:val="28"/>
                                    </w:rPr>
                                  </w:pPr>
                                  <w:r>
                                    <w:rPr>
                                      <w:spacing w:val="-10"/>
                                      <w:sz w:val="28"/>
                                    </w:rPr>
                                    <w:t>B</w:t>
                                  </w:r>
                                </w:p>
                              </w:tc>
                              <w:tc>
                                <w:tcPr>
                                  <w:tcW w:w="420" w:type="dxa"/>
                                </w:tcPr>
                                <w:p w14:paraId="5D209D0B">
                                  <w:pPr>
                                    <w:pStyle w:val="9"/>
                                    <w:spacing w:line="289" w:lineRule="exact"/>
                                    <w:ind w:left="27" w:right="38"/>
                                    <w:rPr>
                                      <w:sz w:val="28"/>
                                    </w:rPr>
                                  </w:pPr>
                                  <w:r>
                                    <w:rPr>
                                      <w:spacing w:val="-10"/>
                                      <w:sz w:val="28"/>
                                    </w:rPr>
                                    <w:t>C</w:t>
                                  </w:r>
                                </w:p>
                              </w:tc>
                              <w:tc>
                                <w:tcPr>
                                  <w:tcW w:w="420" w:type="dxa"/>
                                </w:tcPr>
                                <w:p w14:paraId="3C83B444">
                                  <w:pPr>
                                    <w:pStyle w:val="9"/>
                                    <w:spacing w:line="289" w:lineRule="exact"/>
                                    <w:ind w:left="4" w:right="42"/>
                                    <w:rPr>
                                      <w:sz w:val="28"/>
                                    </w:rPr>
                                  </w:pPr>
                                  <w:r>
                                    <w:rPr>
                                      <w:spacing w:val="-10"/>
                                      <w:sz w:val="28"/>
                                    </w:rPr>
                                    <w:t>D</w:t>
                                  </w:r>
                                </w:p>
                              </w:tc>
                            </w:tr>
                            <w:tr w14:paraId="5FED92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1" w:hRule="atLeast"/>
                              </w:trPr>
                              <w:tc>
                                <w:tcPr>
                                  <w:tcW w:w="661" w:type="dxa"/>
                                </w:tcPr>
                                <w:p w14:paraId="582A37DD">
                                  <w:pPr>
                                    <w:pStyle w:val="9"/>
                                    <w:spacing w:line="292" w:lineRule="exact"/>
                                    <w:ind w:left="25" w:right="4"/>
                                    <w:rPr>
                                      <w:b/>
                                      <w:sz w:val="28"/>
                                    </w:rPr>
                                  </w:pPr>
                                  <w:r>
                                    <w:rPr>
                                      <w:b/>
                                      <w:spacing w:val="-5"/>
                                      <w:sz w:val="28"/>
                                    </w:rPr>
                                    <w:t>14</w:t>
                                  </w:r>
                                </w:p>
                              </w:tc>
                              <w:tc>
                                <w:tcPr>
                                  <w:tcW w:w="420" w:type="dxa"/>
                                </w:tcPr>
                                <w:p w14:paraId="2375E79A">
                                  <w:pPr>
                                    <w:pStyle w:val="9"/>
                                    <w:spacing w:line="292" w:lineRule="exact"/>
                                    <w:ind w:left="40" w:right="38"/>
                                    <w:rPr>
                                      <w:sz w:val="28"/>
                                    </w:rPr>
                                  </w:pPr>
                                  <w:r>
                                    <w:rPr>
                                      <w:spacing w:val="-10"/>
                                      <w:sz w:val="28"/>
                                    </w:rPr>
                                    <w:t>А</w:t>
                                  </w:r>
                                </w:p>
                              </w:tc>
                              <w:tc>
                                <w:tcPr>
                                  <w:tcW w:w="401" w:type="dxa"/>
                                </w:tcPr>
                                <w:p w14:paraId="31F0E406">
                                  <w:pPr>
                                    <w:pStyle w:val="9"/>
                                    <w:spacing w:line="292" w:lineRule="exact"/>
                                    <w:ind w:left="8" w:right="2"/>
                                    <w:rPr>
                                      <w:sz w:val="28"/>
                                    </w:rPr>
                                  </w:pPr>
                                  <w:r>
                                    <w:rPr>
                                      <w:spacing w:val="-10"/>
                                      <w:sz w:val="28"/>
                                    </w:rPr>
                                    <w:t>B</w:t>
                                  </w:r>
                                </w:p>
                              </w:tc>
                              <w:tc>
                                <w:tcPr>
                                  <w:tcW w:w="420" w:type="dxa"/>
                                </w:tcPr>
                                <w:p w14:paraId="1E2DB072">
                                  <w:pPr>
                                    <w:pStyle w:val="9"/>
                                    <w:spacing w:line="292" w:lineRule="exact"/>
                                    <w:ind w:left="27" w:right="38"/>
                                    <w:rPr>
                                      <w:sz w:val="28"/>
                                    </w:rPr>
                                  </w:pPr>
                                  <w:r>
                                    <w:rPr>
                                      <w:spacing w:val="-10"/>
                                      <w:sz w:val="28"/>
                                    </w:rPr>
                                    <w:t>C</w:t>
                                  </w:r>
                                </w:p>
                              </w:tc>
                              <w:tc>
                                <w:tcPr>
                                  <w:tcW w:w="420" w:type="dxa"/>
                                </w:tcPr>
                                <w:p w14:paraId="7EA21B40">
                                  <w:pPr>
                                    <w:pStyle w:val="9"/>
                                    <w:spacing w:line="292" w:lineRule="exact"/>
                                    <w:ind w:left="4" w:right="42"/>
                                    <w:rPr>
                                      <w:sz w:val="28"/>
                                    </w:rPr>
                                  </w:pPr>
                                  <w:r>
                                    <w:rPr>
                                      <w:spacing w:val="-10"/>
                                      <w:sz w:val="28"/>
                                    </w:rPr>
                                    <w:t>D</w:t>
                                  </w:r>
                                </w:p>
                              </w:tc>
                            </w:tr>
                            <w:tr w14:paraId="4A8DA1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08" w:hRule="atLeast"/>
                              </w:trPr>
                              <w:tc>
                                <w:tcPr>
                                  <w:tcW w:w="661" w:type="dxa"/>
                                </w:tcPr>
                                <w:p w14:paraId="4B1C6221">
                                  <w:pPr>
                                    <w:pStyle w:val="9"/>
                                    <w:spacing w:line="289" w:lineRule="exact"/>
                                    <w:ind w:left="25" w:right="4"/>
                                    <w:rPr>
                                      <w:b/>
                                      <w:sz w:val="28"/>
                                    </w:rPr>
                                  </w:pPr>
                                  <w:r>
                                    <w:rPr>
                                      <w:b/>
                                      <w:spacing w:val="-5"/>
                                      <w:sz w:val="28"/>
                                    </w:rPr>
                                    <w:t>15</w:t>
                                  </w:r>
                                </w:p>
                              </w:tc>
                              <w:tc>
                                <w:tcPr>
                                  <w:tcW w:w="420" w:type="dxa"/>
                                </w:tcPr>
                                <w:p w14:paraId="5D6833C3">
                                  <w:pPr>
                                    <w:pStyle w:val="9"/>
                                    <w:spacing w:line="289" w:lineRule="exact"/>
                                    <w:ind w:left="40" w:right="38"/>
                                    <w:rPr>
                                      <w:sz w:val="28"/>
                                    </w:rPr>
                                  </w:pPr>
                                  <w:r>
                                    <w:rPr>
                                      <w:spacing w:val="-10"/>
                                      <w:sz w:val="28"/>
                                    </w:rPr>
                                    <w:t>А</w:t>
                                  </w:r>
                                </w:p>
                              </w:tc>
                              <w:tc>
                                <w:tcPr>
                                  <w:tcW w:w="401" w:type="dxa"/>
                                </w:tcPr>
                                <w:p w14:paraId="640C2BF7">
                                  <w:pPr>
                                    <w:pStyle w:val="9"/>
                                    <w:spacing w:line="289" w:lineRule="exact"/>
                                    <w:ind w:left="8" w:right="2"/>
                                    <w:rPr>
                                      <w:sz w:val="28"/>
                                    </w:rPr>
                                  </w:pPr>
                                  <w:r>
                                    <w:rPr>
                                      <w:spacing w:val="-10"/>
                                      <w:sz w:val="28"/>
                                    </w:rPr>
                                    <w:t>B</w:t>
                                  </w:r>
                                </w:p>
                              </w:tc>
                              <w:tc>
                                <w:tcPr>
                                  <w:tcW w:w="420" w:type="dxa"/>
                                </w:tcPr>
                                <w:p w14:paraId="3921A833">
                                  <w:pPr>
                                    <w:pStyle w:val="9"/>
                                    <w:spacing w:line="289" w:lineRule="exact"/>
                                    <w:ind w:left="27" w:right="38"/>
                                    <w:rPr>
                                      <w:sz w:val="28"/>
                                    </w:rPr>
                                  </w:pPr>
                                  <w:r>
                                    <w:rPr>
                                      <w:spacing w:val="-10"/>
                                      <w:sz w:val="28"/>
                                    </w:rPr>
                                    <w:t>C</w:t>
                                  </w:r>
                                </w:p>
                              </w:tc>
                              <w:tc>
                                <w:tcPr>
                                  <w:tcW w:w="420" w:type="dxa"/>
                                </w:tcPr>
                                <w:p w14:paraId="6863C863">
                                  <w:pPr>
                                    <w:pStyle w:val="9"/>
                                    <w:spacing w:line="289" w:lineRule="exact"/>
                                    <w:ind w:left="4" w:right="42"/>
                                    <w:rPr>
                                      <w:sz w:val="28"/>
                                    </w:rPr>
                                  </w:pPr>
                                  <w:r>
                                    <w:rPr>
                                      <w:spacing w:val="-10"/>
                                      <w:sz w:val="28"/>
                                    </w:rPr>
                                    <w:t>D</w:t>
                                  </w:r>
                                </w:p>
                              </w:tc>
                            </w:tr>
                          </w:tbl>
                          <w:p w14:paraId="5B3ED47A">
                            <w:pPr>
                              <w:pStyle w:val="6"/>
                            </w:pPr>
                          </w:p>
                        </w:txbxContent>
                      </wps:txbx>
                      <wps:bodyPr wrap="square" lIns="0" tIns="0" rIns="0" bIns="0" rtlCol="0">
                        <a:noAutofit/>
                      </wps:bodyPr>
                    </wps:wsp>
                  </a:graphicData>
                </a:graphic>
              </wp:inline>
            </w:drawing>
          </mc:Choice>
          <mc:Fallback>
            <w:pict>
              <v:shape id="Textbox 47" o:spid="_x0000_s1026" o:spt="202" type="#_x0000_t202" style="height:264.05pt;width:117.05pt;" filled="f" stroked="f" coordsize="21600,21600" o:gfxdata="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A9&#10;cyu31QAAAAUBAAAPAAAAAAAAAAEAIAAAACIAAABkcnMvZG93bnJldi54bWxQSwECFAAUAAAACACH&#10;TuJAhvJ4D7UBAAB3AwAADgAAAAAAAAABACAAAAAkAQAAZHJzL2Uyb0RvYy54bWxQSwUGAAAAAAYA&#10;BgBZAQAASwUAAAAA&#10;">
                <v:fill on="f" focussize="0,0"/>
                <v:stroke on="f"/>
                <v:imagedata o:title=""/>
                <o:lock v:ext="edit" aspectratio="f"/>
                <v:textbox inset="0mm,0mm,0mm,0mm">
                  <w:txbxContent>
                    <w:tbl>
                      <w:tblPr>
                        <w:tblStyle w:val="4"/>
                        <w:tblW w:w="0" w:type="auto"/>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661"/>
                        <w:gridCol w:w="420"/>
                        <w:gridCol w:w="401"/>
                        <w:gridCol w:w="420"/>
                        <w:gridCol w:w="420"/>
                      </w:tblGrid>
                      <w:tr w14:paraId="16C61B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0" w:hRule="atLeast"/>
                        </w:trPr>
                        <w:tc>
                          <w:tcPr>
                            <w:tcW w:w="661" w:type="dxa"/>
                          </w:tcPr>
                          <w:p w14:paraId="7B3813E7">
                            <w:pPr>
                              <w:pStyle w:val="9"/>
                              <w:spacing w:before="8" w:line="233" w:lineRule="exact"/>
                              <w:ind w:left="25"/>
                              <w:rPr>
                                <w:b/>
                                <w:sz w:val="22"/>
                              </w:rPr>
                            </w:pPr>
                            <w:r>
                              <w:rPr>
                                <w:b/>
                                <w:spacing w:val="-4"/>
                                <w:sz w:val="22"/>
                              </w:rPr>
                              <w:t>Item</w:t>
                            </w:r>
                          </w:p>
                        </w:tc>
                        <w:tc>
                          <w:tcPr>
                            <w:tcW w:w="1661" w:type="dxa"/>
                            <w:gridSpan w:val="4"/>
                          </w:tcPr>
                          <w:p w14:paraId="17F895C7">
                            <w:pPr>
                              <w:pStyle w:val="9"/>
                              <w:spacing w:before="8" w:line="233" w:lineRule="exact"/>
                              <w:ind w:left="460"/>
                              <w:jc w:val="left"/>
                              <w:rPr>
                                <w:b/>
                                <w:sz w:val="22"/>
                              </w:rPr>
                            </w:pPr>
                            <w:r>
                              <w:rPr>
                                <w:b/>
                                <w:spacing w:val="-2"/>
                                <w:sz w:val="22"/>
                              </w:rPr>
                              <w:t>Answer</w:t>
                            </w:r>
                          </w:p>
                        </w:tc>
                      </w:tr>
                      <w:tr w14:paraId="0865BF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20" w:hRule="atLeast"/>
                        </w:trPr>
                        <w:tc>
                          <w:tcPr>
                            <w:tcW w:w="661" w:type="dxa"/>
                          </w:tcPr>
                          <w:p w14:paraId="1DB7AFDD">
                            <w:pPr>
                              <w:pStyle w:val="9"/>
                              <w:spacing w:line="301" w:lineRule="exact"/>
                              <w:ind w:left="25" w:right="5"/>
                              <w:rPr>
                                <w:b/>
                                <w:sz w:val="28"/>
                              </w:rPr>
                            </w:pPr>
                            <w:r>
                              <w:rPr>
                                <w:b/>
                                <w:spacing w:val="-10"/>
                                <w:sz w:val="28"/>
                              </w:rPr>
                              <w:t>1</w:t>
                            </w:r>
                          </w:p>
                        </w:tc>
                        <w:tc>
                          <w:tcPr>
                            <w:tcW w:w="821" w:type="dxa"/>
                            <w:gridSpan w:val="2"/>
                          </w:tcPr>
                          <w:p w14:paraId="08BF8E78">
                            <w:pPr>
                              <w:pStyle w:val="9"/>
                              <w:spacing w:line="301" w:lineRule="exact"/>
                              <w:rPr>
                                <w:sz w:val="28"/>
                              </w:rPr>
                            </w:pPr>
                            <w:r>
                              <w:rPr>
                                <w:spacing w:val="-10"/>
                                <w:sz w:val="28"/>
                              </w:rPr>
                              <w:t>A</w:t>
                            </w:r>
                          </w:p>
                        </w:tc>
                        <w:tc>
                          <w:tcPr>
                            <w:tcW w:w="840" w:type="dxa"/>
                            <w:gridSpan w:val="2"/>
                          </w:tcPr>
                          <w:p w14:paraId="329C6476">
                            <w:pPr>
                              <w:pStyle w:val="9"/>
                              <w:spacing w:line="301" w:lineRule="exact"/>
                              <w:ind w:right="26"/>
                              <w:rPr>
                                <w:sz w:val="28"/>
                              </w:rPr>
                            </w:pPr>
                            <w:r>
                              <w:rPr>
                                <w:spacing w:val="-10"/>
                                <w:sz w:val="28"/>
                              </w:rPr>
                              <w:t>B</w:t>
                            </w:r>
                          </w:p>
                        </w:tc>
                      </w:tr>
                      <w:tr w14:paraId="59548E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08" w:hRule="atLeast"/>
                        </w:trPr>
                        <w:tc>
                          <w:tcPr>
                            <w:tcW w:w="661" w:type="dxa"/>
                          </w:tcPr>
                          <w:p w14:paraId="3598FDAF">
                            <w:pPr>
                              <w:pStyle w:val="9"/>
                              <w:spacing w:line="289" w:lineRule="exact"/>
                              <w:ind w:left="25" w:right="5"/>
                              <w:rPr>
                                <w:b/>
                                <w:sz w:val="28"/>
                              </w:rPr>
                            </w:pPr>
                            <w:r>
                              <w:rPr>
                                <w:b/>
                                <w:spacing w:val="-10"/>
                                <w:sz w:val="28"/>
                              </w:rPr>
                              <w:t>2</w:t>
                            </w:r>
                          </w:p>
                        </w:tc>
                        <w:tc>
                          <w:tcPr>
                            <w:tcW w:w="821" w:type="dxa"/>
                            <w:gridSpan w:val="2"/>
                          </w:tcPr>
                          <w:p w14:paraId="651853A1">
                            <w:pPr>
                              <w:pStyle w:val="9"/>
                              <w:spacing w:line="289" w:lineRule="exact"/>
                              <w:rPr>
                                <w:sz w:val="28"/>
                              </w:rPr>
                            </w:pPr>
                            <w:r>
                              <w:rPr>
                                <w:spacing w:val="-10"/>
                                <w:sz w:val="28"/>
                              </w:rPr>
                              <w:t>A</w:t>
                            </w:r>
                          </w:p>
                        </w:tc>
                        <w:tc>
                          <w:tcPr>
                            <w:tcW w:w="840" w:type="dxa"/>
                            <w:gridSpan w:val="2"/>
                          </w:tcPr>
                          <w:p w14:paraId="3A102B29">
                            <w:pPr>
                              <w:pStyle w:val="9"/>
                              <w:spacing w:line="289" w:lineRule="exact"/>
                              <w:ind w:right="26"/>
                              <w:rPr>
                                <w:sz w:val="28"/>
                              </w:rPr>
                            </w:pPr>
                            <w:r>
                              <w:rPr>
                                <w:spacing w:val="-10"/>
                                <w:sz w:val="28"/>
                              </w:rPr>
                              <w:t>B</w:t>
                            </w:r>
                          </w:p>
                        </w:tc>
                      </w:tr>
                      <w:tr w14:paraId="7208C7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1" w:hRule="atLeast"/>
                        </w:trPr>
                        <w:tc>
                          <w:tcPr>
                            <w:tcW w:w="661" w:type="dxa"/>
                          </w:tcPr>
                          <w:p w14:paraId="475B2D07">
                            <w:pPr>
                              <w:pStyle w:val="9"/>
                              <w:spacing w:line="291" w:lineRule="exact"/>
                              <w:ind w:left="25" w:right="5"/>
                              <w:rPr>
                                <w:b/>
                                <w:sz w:val="28"/>
                              </w:rPr>
                            </w:pPr>
                            <w:r>
                              <w:rPr>
                                <w:b/>
                                <w:spacing w:val="-10"/>
                                <w:sz w:val="28"/>
                              </w:rPr>
                              <w:t>3</w:t>
                            </w:r>
                          </w:p>
                        </w:tc>
                        <w:tc>
                          <w:tcPr>
                            <w:tcW w:w="821" w:type="dxa"/>
                            <w:gridSpan w:val="2"/>
                          </w:tcPr>
                          <w:p w14:paraId="3513D4CD">
                            <w:pPr>
                              <w:pStyle w:val="9"/>
                              <w:spacing w:line="291" w:lineRule="exact"/>
                              <w:rPr>
                                <w:sz w:val="28"/>
                              </w:rPr>
                            </w:pPr>
                            <w:r>
                              <w:rPr>
                                <w:spacing w:val="-10"/>
                                <w:sz w:val="28"/>
                              </w:rPr>
                              <w:t>A</w:t>
                            </w:r>
                          </w:p>
                        </w:tc>
                        <w:tc>
                          <w:tcPr>
                            <w:tcW w:w="840" w:type="dxa"/>
                            <w:gridSpan w:val="2"/>
                          </w:tcPr>
                          <w:p w14:paraId="1DAFF41F">
                            <w:pPr>
                              <w:pStyle w:val="9"/>
                              <w:spacing w:line="291" w:lineRule="exact"/>
                              <w:ind w:right="26"/>
                              <w:rPr>
                                <w:sz w:val="28"/>
                              </w:rPr>
                            </w:pPr>
                            <w:r>
                              <w:rPr>
                                <w:spacing w:val="-10"/>
                                <w:sz w:val="28"/>
                              </w:rPr>
                              <w:t>B</w:t>
                            </w:r>
                          </w:p>
                        </w:tc>
                      </w:tr>
                      <w:tr w14:paraId="29D0E3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08" w:hRule="atLeast"/>
                        </w:trPr>
                        <w:tc>
                          <w:tcPr>
                            <w:tcW w:w="661" w:type="dxa"/>
                          </w:tcPr>
                          <w:p w14:paraId="433F18BB">
                            <w:pPr>
                              <w:pStyle w:val="9"/>
                              <w:spacing w:line="289" w:lineRule="exact"/>
                              <w:ind w:left="25" w:right="5"/>
                              <w:rPr>
                                <w:b/>
                                <w:sz w:val="28"/>
                              </w:rPr>
                            </w:pPr>
                            <w:r>
                              <w:rPr>
                                <w:b/>
                                <w:spacing w:val="-10"/>
                                <w:sz w:val="28"/>
                              </w:rPr>
                              <w:t>4</w:t>
                            </w:r>
                          </w:p>
                        </w:tc>
                        <w:tc>
                          <w:tcPr>
                            <w:tcW w:w="821" w:type="dxa"/>
                            <w:gridSpan w:val="2"/>
                          </w:tcPr>
                          <w:p w14:paraId="1774B191">
                            <w:pPr>
                              <w:pStyle w:val="9"/>
                              <w:spacing w:line="289" w:lineRule="exact"/>
                              <w:rPr>
                                <w:sz w:val="28"/>
                              </w:rPr>
                            </w:pPr>
                            <w:r>
                              <w:rPr>
                                <w:spacing w:val="-10"/>
                                <w:sz w:val="28"/>
                              </w:rPr>
                              <w:t>A</w:t>
                            </w:r>
                          </w:p>
                        </w:tc>
                        <w:tc>
                          <w:tcPr>
                            <w:tcW w:w="840" w:type="dxa"/>
                            <w:gridSpan w:val="2"/>
                          </w:tcPr>
                          <w:p w14:paraId="12E09687">
                            <w:pPr>
                              <w:pStyle w:val="9"/>
                              <w:spacing w:line="289" w:lineRule="exact"/>
                              <w:ind w:right="26"/>
                              <w:rPr>
                                <w:sz w:val="28"/>
                              </w:rPr>
                            </w:pPr>
                            <w:r>
                              <w:rPr>
                                <w:spacing w:val="-10"/>
                                <w:sz w:val="28"/>
                              </w:rPr>
                              <w:t>B</w:t>
                            </w:r>
                          </w:p>
                        </w:tc>
                      </w:tr>
                      <w:tr w14:paraId="1570B4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1" w:hRule="atLeast"/>
                        </w:trPr>
                        <w:tc>
                          <w:tcPr>
                            <w:tcW w:w="661" w:type="dxa"/>
                          </w:tcPr>
                          <w:p w14:paraId="005AF427">
                            <w:pPr>
                              <w:pStyle w:val="9"/>
                              <w:spacing w:line="292" w:lineRule="exact"/>
                              <w:ind w:left="25" w:right="5"/>
                              <w:rPr>
                                <w:b/>
                                <w:sz w:val="28"/>
                              </w:rPr>
                            </w:pPr>
                            <w:r>
                              <w:rPr>
                                <w:b/>
                                <w:spacing w:val="-10"/>
                                <w:sz w:val="28"/>
                              </w:rPr>
                              <w:t>5</w:t>
                            </w:r>
                          </w:p>
                        </w:tc>
                        <w:tc>
                          <w:tcPr>
                            <w:tcW w:w="821" w:type="dxa"/>
                            <w:gridSpan w:val="2"/>
                          </w:tcPr>
                          <w:p w14:paraId="686CB480">
                            <w:pPr>
                              <w:pStyle w:val="9"/>
                              <w:spacing w:line="292" w:lineRule="exact"/>
                              <w:rPr>
                                <w:sz w:val="28"/>
                              </w:rPr>
                            </w:pPr>
                            <w:r>
                              <w:rPr>
                                <w:spacing w:val="-10"/>
                                <w:sz w:val="28"/>
                              </w:rPr>
                              <w:t>A</w:t>
                            </w:r>
                          </w:p>
                        </w:tc>
                        <w:tc>
                          <w:tcPr>
                            <w:tcW w:w="840" w:type="dxa"/>
                            <w:gridSpan w:val="2"/>
                          </w:tcPr>
                          <w:p w14:paraId="62DF639E">
                            <w:pPr>
                              <w:pStyle w:val="9"/>
                              <w:spacing w:line="292" w:lineRule="exact"/>
                              <w:ind w:right="26"/>
                              <w:rPr>
                                <w:sz w:val="28"/>
                              </w:rPr>
                            </w:pPr>
                            <w:r>
                              <w:rPr>
                                <w:spacing w:val="-10"/>
                                <w:sz w:val="28"/>
                              </w:rPr>
                              <w:t>B</w:t>
                            </w:r>
                          </w:p>
                        </w:tc>
                      </w:tr>
                      <w:tr w14:paraId="56C1AB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8" w:hRule="atLeast"/>
                        </w:trPr>
                        <w:tc>
                          <w:tcPr>
                            <w:tcW w:w="661" w:type="dxa"/>
                          </w:tcPr>
                          <w:p w14:paraId="073A54AA">
                            <w:pPr>
                              <w:pStyle w:val="9"/>
                              <w:spacing w:line="298" w:lineRule="exact"/>
                              <w:ind w:left="25" w:right="5"/>
                              <w:rPr>
                                <w:b/>
                                <w:sz w:val="28"/>
                              </w:rPr>
                            </w:pPr>
                            <w:r>
                              <w:rPr>
                                <w:b/>
                                <w:spacing w:val="-10"/>
                                <w:sz w:val="28"/>
                              </w:rPr>
                              <w:t>6</w:t>
                            </w:r>
                          </w:p>
                        </w:tc>
                        <w:tc>
                          <w:tcPr>
                            <w:tcW w:w="821" w:type="dxa"/>
                            <w:gridSpan w:val="2"/>
                          </w:tcPr>
                          <w:p w14:paraId="704B041C">
                            <w:pPr>
                              <w:pStyle w:val="9"/>
                              <w:spacing w:line="298" w:lineRule="exact"/>
                              <w:rPr>
                                <w:sz w:val="28"/>
                              </w:rPr>
                            </w:pPr>
                            <w:r>
                              <w:rPr>
                                <w:spacing w:val="-10"/>
                                <w:sz w:val="28"/>
                              </w:rPr>
                              <w:t>A</w:t>
                            </w:r>
                          </w:p>
                        </w:tc>
                        <w:tc>
                          <w:tcPr>
                            <w:tcW w:w="840" w:type="dxa"/>
                            <w:gridSpan w:val="2"/>
                          </w:tcPr>
                          <w:p w14:paraId="07834343">
                            <w:pPr>
                              <w:pStyle w:val="9"/>
                              <w:spacing w:line="298" w:lineRule="exact"/>
                              <w:ind w:right="26"/>
                              <w:rPr>
                                <w:sz w:val="28"/>
                              </w:rPr>
                            </w:pPr>
                            <w:r>
                              <w:rPr>
                                <w:spacing w:val="-10"/>
                                <w:sz w:val="28"/>
                              </w:rPr>
                              <w:t>B</w:t>
                            </w:r>
                          </w:p>
                        </w:tc>
                      </w:tr>
                      <w:tr w14:paraId="0BF321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1" w:hRule="atLeast"/>
                        </w:trPr>
                        <w:tc>
                          <w:tcPr>
                            <w:tcW w:w="661" w:type="dxa"/>
                          </w:tcPr>
                          <w:p w14:paraId="15385628">
                            <w:pPr>
                              <w:pStyle w:val="9"/>
                              <w:spacing w:line="291" w:lineRule="exact"/>
                              <w:ind w:left="25" w:right="5"/>
                              <w:rPr>
                                <w:b/>
                                <w:sz w:val="28"/>
                              </w:rPr>
                            </w:pPr>
                            <w:r>
                              <w:rPr>
                                <w:b/>
                                <w:spacing w:val="-10"/>
                                <w:sz w:val="28"/>
                              </w:rPr>
                              <w:t>7</w:t>
                            </w:r>
                          </w:p>
                        </w:tc>
                        <w:tc>
                          <w:tcPr>
                            <w:tcW w:w="821" w:type="dxa"/>
                            <w:gridSpan w:val="2"/>
                          </w:tcPr>
                          <w:p w14:paraId="3D7DF675">
                            <w:pPr>
                              <w:pStyle w:val="9"/>
                              <w:spacing w:line="291" w:lineRule="exact"/>
                              <w:rPr>
                                <w:sz w:val="28"/>
                              </w:rPr>
                            </w:pPr>
                            <w:r>
                              <w:rPr>
                                <w:spacing w:val="-10"/>
                                <w:sz w:val="28"/>
                              </w:rPr>
                              <w:t>A</w:t>
                            </w:r>
                          </w:p>
                        </w:tc>
                        <w:tc>
                          <w:tcPr>
                            <w:tcW w:w="840" w:type="dxa"/>
                            <w:gridSpan w:val="2"/>
                          </w:tcPr>
                          <w:p w14:paraId="5588B7F6">
                            <w:pPr>
                              <w:pStyle w:val="9"/>
                              <w:spacing w:line="291" w:lineRule="exact"/>
                              <w:ind w:right="26"/>
                              <w:rPr>
                                <w:sz w:val="28"/>
                              </w:rPr>
                            </w:pPr>
                            <w:r>
                              <w:rPr>
                                <w:spacing w:val="-10"/>
                                <w:sz w:val="28"/>
                              </w:rPr>
                              <w:t>B</w:t>
                            </w:r>
                          </w:p>
                        </w:tc>
                      </w:tr>
                      <w:tr w14:paraId="3BA8B3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08" w:hRule="atLeast"/>
                        </w:trPr>
                        <w:tc>
                          <w:tcPr>
                            <w:tcW w:w="661" w:type="dxa"/>
                          </w:tcPr>
                          <w:p w14:paraId="09679375">
                            <w:pPr>
                              <w:pStyle w:val="9"/>
                              <w:spacing w:line="289" w:lineRule="exact"/>
                              <w:ind w:left="25" w:right="5"/>
                              <w:rPr>
                                <w:b/>
                                <w:sz w:val="28"/>
                              </w:rPr>
                            </w:pPr>
                            <w:r>
                              <w:rPr>
                                <w:b/>
                                <w:spacing w:val="-10"/>
                                <w:sz w:val="28"/>
                              </w:rPr>
                              <w:t>8</w:t>
                            </w:r>
                          </w:p>
                        </w:tc>
                        <w:tc>
                          <w:tcPr>
                            <w:tcW w:w="420" w:type="dxa"/>
                          </w:tcPr>
                          <w:p w14:paraId="029A59B8">
                            <w:pPr>
                              <w:pStyle w:val="9"/>
                              <w:spacing w:line="289" w:lineRule="exact"/>
                              <w:ind w:left="40" w:right="38"/>
                              <w:rPr>
                                <w:sz w:val="28"/>
                              </w:rPr>
                            </w:pPr>
                            <w:r>
                              <w:rPr>
                                <w:spacing w:val="-10"/>
                                <w:sz w:val="28"/>
                              </w:rPr>
                              <w:t>А</w:t>
                            </w:r>
                          </w:p>
                        </w:tc>
                        <w:tc>
                          <w:tcPr>
                            <w:tcW w:w="401" w:type="dxa"/>
                          </w:tcPr>
                          <w:p w14:paraId="0306E784">
                            <w:pPr>
                              <w:pStyle w:val="9"/>
                              <w:spacing w:line="289" w:lineRule="exact"/>
                              <w:ind w:left="8" w:right="2"/>
                              <w:rPr>
                                <w:sz w:val="28"/>
                              </w:rPr>
                            </w:pPr>
                            <w:r>
                              <w:rPr>
                                <w:spacing w:val="-10"/>
                                <w:sz w:val="28"/>
                              </w:rPr>
                              <w:t>B</w:t>
                            </w:r>
                          </w:p>
                        </w:tc>
                        <w:tc>
                          <w:tcPr>
                            <w:tcW w:w="420" w:type="dxa"/>
                          </w:tcPr>
                          <w:p w14:paraId="74AB28DA">
                            <w:pPr>
                              <w:pStyle w:val="9"/>
                              <w:spacing w:line="289" w:lineRule="exact"/>
                              <w:ind w:left="27" w:right="38"/>
                              <w:rPr>
                                <w:sz w:val="28"/>
                              </w:rPr>
                            </w:pPr>
                            <w:r>
                              <w:rPr>
                                <w:spacing w:val="-10"/>
                                <w:sz w:val="28"/>
                              </w:rPr>
                              <w:t>C</w:t>
                            </w:r>
                          </w:p>
                        </w:tc>
                        <w:tc>
                          <w:tcPr>
                            <w:tcW w:w="420" w:type="dxa"/>
                          </w:tcPr>
                          <w:p w14:paraId="4BA68DE0">
                            <w:pPr>
                              <w:pStyle w:val="9"/>
                              <w:spacing w:line="289" w:lineRule="exact"/>
                              <w:ind w:left="4" w:right="42"/>
                              <w:rPr>
                                <w:sz w:val="28"/>
                              </w:rPr>
                            </w:pPr>
                            <w:r>
                              <w:rPr>
                                <w:spacing w:val="-10"/>
                                <w:sz w:val="28"/>
                              </w:rPr>
                              <w:t>D</w:t>
                            </w:r>
                          </w:p>
                        </w:tc>
                      </w:tr>
                      <w:tr w14:paraId="1F1523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1" w:hRule="atLeast"/>
                        </w:trPr>
                        <w:tc>
                          <w:tcPr>
                            <w:tcW w:w="661" w:type="dxa"/>
                          </w:tcPr>
                          <w:p w14:paraId="6A3D56EC">
                            <w:pPr>
                              <w:pStyle w:val="9"/>
                              <w:spacing w:line="291" w:lineRule="exact"/>
                              <w:ind w:left="25" w:right="5"/>
                              <w:rPr>
                                <w:b/>
                                <w:sz w:val="28"/>
                              </w:rPr>
                            </w:pPr>
                            <w:r>
                              <w:rPr>
                                <w:b/>
                                <w:spacing w:val="-10"/>
                                <w:sz w:val="28"/>
                              </w:rPr>
                              <w:t>9</w:t>
                            </w:r>
                          </w:p>
                        </w:tc>
                        <w:tc>
                          <w:tcPr>
                            <w:tcW w:w="420" w:type="dxa"/>
                          </w:tcPr>
                          <w:p w14:paraId="420C50A5">
                            <w:pPr>
                              <w:pStyle w:val="9"/>
                              <w:spacing w:line="291" w:lineRule="exact"/>
                              <w:ind w:left="40" w:right="38"/>
                              <w:rPr>
                                <w:sz w:val="28"/>
                              </w:rPr>
                            </w:pPr>
                            <w:r>
                              <w:rPr>
                                <w:spacing w:val="-10"/>
                                <w:sz w:val="28"/>
                              </w:rPr>
                              <w:t>А</w:t>
                            </w:r>
                          </w:p>
                        </w:tc>
                        <w:tc>
                          <w:tcPr>
                            <w:tcW w:w="401" w:type="dxa"/>
                          </w:tcPr>
                          <w:p w14:paraId="3F2D9B14">
                            <w:pPr>
                              <w:pStyle w:val="9"/>
                              <w:spacing w:line="291" w:lineRule="exact"/>
                              <w:ind w:left="8" w:right="2"/>
                              <w:rPr>
                                <w:sz w:val="28"/>
                              </w:rPr>
                            </w:pPr>
                            <w:r>
                              <w:rPr>
                                <w:spacing w:val="-10"/>
                                <w:sz w:val="28"/>
                              </w:rPr>
                              <w:t>B</w:t>
                            </w:r>
                          </w:p>
                        </w:tc>
                        <w:tc>
                          <w:tcPr>
                            <w:tcW w:w="420" w:type="dxa"/>
                          </w:tcPr>
                          <w:p w14:paraId="42001369">
                            <w:pPr>
                              <w:pStyle w:val="9"/>
                              <w:spacing w:line="291" w:lineRule="exact"/>
                              <w:ind w:left="27" w:right="38"/>
                              <w:rPr>
                                <w:sz w:val="28"/>
                              </w:rPr>
                            </w:pPr>
                            <w:r>
                              <w:rPr>
                                <w:spacing w:val="-10"/>
                                <w:sz w:val="28"/>
                              </w:rPr>
                              <w:t>C</w:t>
                            </w:r>
                          </w:p>
                        </w:tc>
                        <w:tc>
                          <w:tcPr>
                            <w:tcW w:w="420" w:type="dxa"/>
                          </w:tcPr>
                          <w:p w14:paraId="35F6CA29">
                            <w:pPr>
                              <w:pStyle w:val="9"/>
                              <w:spacing w:line="291" w:lineRule="exact"/>
                              <w:ind w:left="4" w:right="42"/>
                              <w:rPr>
                                <w:sz w:val="28"/>
                              </w:rPr>
                            </w:pPr>
                            <w:r>
                              <w:rPr>
                                <w:spacing w:val="-10"/>
                                <w:sz w:val="28"/>
                              </w:rPr>
                              <w:t>D</w:t>
                            </w:r>
                          </w:p>
                        </w:tc>
                      </w:tr>
                      <w:tr w14:paraId="4B4CAB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08" w:hRule="atLeast"/>
                        </w:trPr>
                        <w:tc>
                          <w:tcPr>
                            <w:tcW w:w="661" w:type="dxa"/>
                          </w:tcPr>
                          <w:p w14:paraId="12470E02">
                            <w:pPr>
                              <w:pStyle w:val="9"/>
                              <w:spacing w:line="289" w:lineRule="exact"/>
                              <w:ind w:left="25" w:right="4"/>
                              <w:rPr>
                                <w:b/>
                                <w:sz w:val="28"/>
                              </w:rPr>
                            </w:pPr>
                            <w:r>
                              <w:rPr>
                                <w:b/>
                                <w:spacing w:val="-5"/>
                                <w:sz w:val="28"/>
                              </w:rPr>
                              <w:t>10</w:t>
                            </w:r>
                          </w:p>
                        </w:tc>
                        <w:tc>
                          <w:tcPr>
                            <w:tcW w:w="420" w:type="dxa"/>
                          </w:tcPr>
                          <w:p w14:paraId="274BFDE5">
                            <w:pPr>
                              <w:pStyle w:val="9"/>
                              <w:spacing w:line="289" w:lineRule="exact"/>
                              <w:ind w:left="40" w:right="38"/>
                              <w:rPr>
                                <w:sz w:val="28"/>
                              </w:rPr>
                            </w:pPr>
                            <w:r>
                              <w:rPr>
                                <w:spacing w:val="-10"/>
                                <w:sz w:val="28"/>
                              </w:rPr>
                              <w:t>А</w:t>
                            </w:r>
                          </w:p>
                        </w:tc>
                        <w:tc>
                          <w:tcPr>
                            <w:tcW w:w="401" w:type="dxa"/>
                          </w:tcPr>
                          <w:p w14:paraId="3027A432">
                            <w:pPr>
                              <w:pStyle w:val="9"/>
                              <w:spacing w:line="289" w:lineRule="exact"/>
                              <w:ind w:left="8" w:right="2"/>
                              <w:rPr>
                                <w:sz w:val="28"/>
                              </w:rPr>
                            </w:pPr>
                            <w:r>
                              <w:rPr>
                                <w:spacing w:val="-10"/>
                                <w:sz w:val="28"/>
                              </w:rPr>
                              <w:t>B</w:t>
                            </w:r>
                          </w:p>
                        </w:tc>
                        <w:tc>
                          <w:tcPr>
                            <w:tcW w:w="420" w:type="dxa"/>
                          </w:tcPr>
                          <w:p w14:paraId="686CFD72">
                            <w:pPr>
                              <w:pStyle w:val="9"/>
                              <w:spacing w:line="289" w:lineRule="exact"/>
                              <w:ind w:left="27" w:right="38"/>
                              <w:rPr>
                                <w:sz w:val="28"/>
                              </w:rPr>
                            </w:pPr>
                            <w:r>
                              <w:rPr>
                                <w:spacing w:val="-10"/>
                                <w:sz w:val="28"/>
                              </w:rPr>
                              <w:t>C</w:t>
                            </w:r>
                          </w:p>
                        </w:tc>
                        <w:tc>
                          <w:tcPr>
                            <w:tcW w:w="420" w:type="dxa"/>
                          </w:tcPr>
                          <w:p w14:paraId="2BA67FDE">
                            <w:pPr>
                              <w:pStyle w:val="9"/>
                              <w:spacing w:line="289" w:lineRule="exact"/>
                              <w:ind w:left="4" w:right="42"/>
                              <w:rPr>
                                <w:sz w:val="28"/>
                              </w:rPr>
                            </w:pPr>
                            <w:r>
                              <w:rPr>
                                <w:spacing w:val="-10"/>
                                <w:sz w:val="28"/>
                              </w:rPr>
                              <w:t>D</w:t>
                            </w:r>
                          </w:p>
                        </w:tc>
                      </w:tr>
                      <w:tr w14:paraId="29EF85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20" w:hRule="atLeast"/>
                        </w:trPr>
                        <w:tc>
                          <w:tcPr>
                            <w:tcW w:w="661" w:type="dxa"/>
                          </w:tcPr>
                          <w:p w14:paraId="761E51CA">
                            <w:pPr>
                              <w:pStyle w:val="9"/>
                              <w:spacing w:line="301" w:lineRule="exact"/>
                              <w:ind w:left="25" w:right="4"/>
                              <w:rPr>
                                <w:b/>
                                <w:sz w:val="28"/>
                              </w:rPr>
                            </w:pPr>
                            <w:r>
                              <w:rPr>
                                <w:b/>
                                <w:spacing w:val="-5"/>
                                <w:sz w:val="28"/>
                              </w:rPr>
                              <w:t>11</w:t>
                            </w:r>
                          </w:p>
                        </w:tc>
                        <w:tc>
                          <w:tcPr>
                            <w:tcW w:w="420" w:type="dxa"/>
                          </w:tcPr>
                          <w:p w14:paraId="72C6D6ED">
                            <w:pPr>
                              <w:pStyle w:val="9"/>
                              <w:spacing w:line="301" w:lineRule="exact"/>
                              <w:ind w:left="40" w:right="38"/>
                              <w:rPr>
                                <w:sz w:val="28"/>
                              </w:rPr>
                            </w:pPr>
                            <w:r>
                              <w:rPr>
                                <w:spacing w:val="-10"/>
                                <w:sz w:val="28"/>
                              </w:rPr>
                              <w:t>А</w:t>
                            </w:r>
                          </w:p>
                        </w:tc>
                        <w:tc>
                          <w:tcPr>
                            <w:tcW w:w="401" w:type="dxa"/>
                          </w:tcPr>
                          <w:p w14:paraId="50FF9DB9">
                            <w:pPr>
                              <w:pStyle w:val="9"/>
                              <w:spacing w:line="301" w:lineRule="exact"/>
                              <w:ind w:left="8" w:right="2"/>
                              <w:rPr>
                                <w:sz w:val="28"/>
                              </w:rPr>
                            </w:pPr>
                            <w:r>
                              <w:rPr>
                                <w:spacing w:val="-10"/>
                                <w:sz w:val="28"/>
                              </w:rPr>
                              <w:t>B</w:t>
                            </w:r>
                          </w:p>
                        </w:tc>
                        <w:tc>
                          <w:tcPr>
                            <w:tcW w:w="420" w:type="dxa"/>
                          </w:tcPr>
                          <w:p w14:paraId="30A8401F">
                            <w:pPr>
                              <w:pStyle w:val="9"/>
                              <w:spacing w:line="301" w:lineRule="exact"/>
                              <w:ind w:left="27" w:right="38"/>
                              <w:rPr>
                                <w:sz w:val="28"/>
                              </w:rPr>
                            </w:pPr>
                            <w:r>
                              <w:rPr>
                                <w:spacing w:val="-10"/>
                                <w:sz w:val="28"/>
                              </w:rPr>
                              <w:t>C</w:t>
                            </w:r>
                          </w:p>
                        </w:tc>
                        <w:tc>
                          <w:tcPr>
                            <w:tcW w:w="420" w:type="dxa"/>
                          </w:tcPr>
                          <w:p w14:paraId="38377AC7">
                            <w:pPr>
                              <w:pStyle w:val="9"/>
                              <w:spacing w:line="301" w:lineRule="exact"/>
                              <w:ind w:left="4" w:right="42"/>
                              <w:rPr>
                                <w:sz w:val="28"/>
                              </w:rPr>
                            </w:pPr>
                            <w:r>
                              <w:rPr>
                                <w:spacing w:val="-10"/>
                                <w:sz w:val="28"/>
                              </w:rPr>
                              <w:t>D</w:t>
                            </w:r>
                          </w:p>
                        </w:tc>
                      </w:tr>
                      <w:tr w14:paraId="3CAA29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1" w:hRule="atLeast"/>
                        </w:trPr>
                        <w:tc>
                          <w:tcPr>
                            <w:tcW w:w="661" w:type="dxa"/>
                          </w:tcPr>
                          <w:p w14:paraId="2BB4B186">
                            <w:pPr>
                              <w:pStyle w:val="9"/>
                              <w:spacing w:line="291" w:lineRule="exact"/>
                              <w:ind w:left="25" w:right="4"/>
                              <w:rPr>
                                <w:b/>
                                <w:sz w:val="28"/>
                              </w:rPr>
                            </w:pPr>
                            <w:r>
                              <w:rPr>
                                <w:b/>
                                <w:spacing w:val="-5"/>
                                <w:sz w:val="28"/>
                              </w:rPr>
                              <w:t>12</w:t>
                            </w:r>
                          </w:p>
                        </w:tc>
                        <w:tc>
                          <w:tcPr>
                            <w:tcW w:w="420" w:type="dxa"/>
                          </w:tcPr>
                          <w:p w14:paraId="0E5B1F12">
                            <w:pPr>
                              <w:pStyle w:val="9"/>
                              <w:spacing w:line="291" w:lineRule="exact"/>
                              <w:ind w:left="40" w:right="38"/>
                              <w:rPr>
                                <w:sz w:val="28"/>
                              </w:rPr>
                            </w:pPr>
                            <w:r>
                              <w:rPr>
                                <w:spacing w:val="-10"/>
                                <w:sz w:val="28"/>
                              </w:rPr>
                              <w:t>А</w:t>
                            </w:r>
                          </w:p>
                        </w:tc>
                        <w:tc>
                          <w:tcPr>
                            <w:tcW w:w="401" w:type="dxa"/>
                          </w:tcPr>
                          <w:p w14:paraId="506CBFCE">
                            <w:pPr>
                              <w:pStyle w:val="9"/>
                              <w:spacing w:line="291" w:lineRule="exact"/>
                              <w:ind w:left="8" w:right="2"/>
                              <w:rPr>
                                <w:sz w:val="28"/>
                              </w:rPr>
                            </w:pPr>
                            <w:r>
                              <w:rPr>
                                <w:spacing w:val="-10"/>
                                <w:sz w:val="28"/>
                              </w:rPr>
                              <w:t>B</w:t>
                            </w:r>
                          </w:p>
                        </w:tc>
                        <w:tc>
                          <w:tcPr>
                            <w:tcW w:w="420" w:type="dxa"/>
                          </w:tcPr>
                          <w:p w14:paraId="78FBB5CD">
                            <w:pPr>
                              <w:pStyle w:val="9"/>
                              <w:spacing w:line="291" w:lineRule="exact"/>
                              <w:ind w:left="27" w:right="38"/>
                              <w:rPr>
                                <w:sz w:val="28"/>
                              </w:rPr>
                            </w:pPr>
                            <w:r>
                              <w:rPr>
                                <w:spacing w:val="-10"/>
                                <w:sz w:val="28"/>
                              </w:rPr>
                              <w:t>C</w:t>
                            </w:r>
                          </w:p>
                        </w:tc>
                        <w:tc>
                          <w:tcPr>
                            <w:tcW w:w="420" w:type="dxa"/>
                          </w:tcPr>
                          <w:p w14:paraId="64DBCA94">
                            <w:pPr>
                              <w:pStyle w:val="9"/>
                              <w:spacing w:line="291" w:lineRule="exact"/>
                              <w:ind w:left="4" w:right="42"/>
                              <w:rPr>
                                <w:sz w:val="28"/>
                              </w:rPr>
                            </w:pPr>
                            <w:r>
                              <w:rPr>
                                <w:spacing w:val="-10"/>
                                <w:sz w:val="28"/>
                              </w:rPr>
                              <w:t>D</w:t>
                            </w:r>
                          </w:p>
                        </w:tc>
                      </w:tr>
                      <w:tr w14:paraId="7605DC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08" w:hRule="atLeast"/>
                        </w:trPr>
                        <w:tc>
                          <w:tcPr>
                            <w:tcW w:w="661" w:type="dxa"/>
                          </w:tcPr>
                          <w:p w14:paraId="335AF5C0">
                            <w:pPr>
                              <w:pStyle w:val="9"/>
                              <w:spacing w:line="289" w:lineRule="exact"/>
                              <w:ind w:left="25" w:right="4"/>
                              <w:rPr>
                                <w:b/>
                                <w:sz w:val="28"/>
                              </w:rPr>
                            </w:pPr>
                            <w:r>
                              <w:rPr>
                                <w:b/>
                                <w:spacing w:val="-5"/>
                                <w:sz w:val="28"/>
                              </w:rPr>
                              <w:t>13</w:t>
                            </w:r>
                          </w:p>
                        </w:tc>
                        <w:tc>
                          <w:tcPr>
                            <w:tcW w:w="420" w:type="dxa"/>
                          </w:tcPr>
                          <w:p w14:paraId="0F340971">
                            <w:pPr>
                              <w:pStyle w:val="9"/>
                              <w:spacing w:line="289" w:lineRule="exact"/>
                              <w:ind w:left="40" w:right="38"/>
                              <w:rPr>
                                <w:sz w:val="28"/>
                              </w:rPr>
                            </w:pPr>
                            <w:r>
                              <w:rPr>
                                <w:spacing w:val="-10"/>
                                <w:sz w:val="28"/>
                              </w:rPr>
                              <w:t>А</w:t>
                            </w:r>
                          </w:p>
                        </w:tc>
                        <w:tc>
                          <w:tcPr>
                            <w:tcW w:w="401" w:type="dxa"/>
                          </w:tcPr>
                          <w:p w14:paraId="0F87F67A">
                            <w:pPr>
                              <w:pStyle w:val="9"/>
                              <w:spacing w:line="289" w:lineRule="exact"/>
                              <w:ind w:left="8" w:right="2"/>
                              <w:rPr>
                                <w:sz w:val="28"/>
                              </w:rPr>
                            </w:pPr>
                            <w:r>
                              <w:rPr>
                                <w:spacing w:val="-10"/>
                                <w:sz w:val="28"/>
                              </w:rPr>
                              <w:t>B</w:t>
                            </w:r>
                          </w:p>
                        </w:tc>
                        <w:tc>
                          <w:tcPr>
                            <w:tcW w:w="420" w:type="dxa"/>
                          </w:tcPr>
                          <w:p w14:paraId="5D209D0B">
                            <w:pPr>
                              <w:pStyle w:val="9"/>
                              <w:spacing w:line="289" w:lineRule="exact"/>
                              <w:ind w:left="27" w:right="38"/>
                              <w:rPr>
                                <w:sz w:val="28"/>
                              </w:rPr>
                            </w:pPr>
                            <w:r>
                              <w:rPr>
                                <w:spacing w:val="-10"/>
                                <w:sz w:val="28"/>
                              </w:rPr>
                              <w:t>C</w:t>
                            </w:r>
                          </w:p>
                        </w:tc>
                        <w:tc>
                          <w:tcPr>
                            <w:tcW w:w="420" w:type="dxa"/>
                          </w:tcPr>
                          <w:p w14:paraId="3C83B444">
                            <w:pPr>
                              <w:pStyle w:val="9"/>
                              <w:spacing w:line="289" w:lineRule="exact"/>
                              <w:ind w:left="4" w:right="42"/>
                              <w:rPr>
                                <w:sz w:val="28"/>
                              </w:rPr>
                            </w:pPr>
                            <w:r>
                              <w:rPr>
                                <w:spacing w:val="-10"/>
                                <w:sz w:val="28"/>
                              </w:rPr>
                              <w:t>D</w:t>
                            </w:r>
                          </w:p>
                        </w:tc>
                      </w:tr>
                      <w:tr w14:paraId="5FED92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1" w:hRule="atLeast"/>
                        </w:trPr>
                        <w:tc>
                          <w:tcPr>
                            <w:tcW w:w="661" w:type="dxa"/>
                          </w:tcPr>
                          <w:p w14:paraId="582A37DD">
                            <w:pPr>
                              <w:pStyle w:val="9"/>
                              <w:spacing w:line="292" w:lineRule="exact"/>
                              <w:ind w:left="25" w:right="4"/>
                              <w:rPr>
                                <w:b/>
                                <w:sz w:val="28"/>
                              </w:rPr>
                            </w:pPr>
                            <w:r>
                              <w:rPr>
                                <w:b/>
                                <w:spacing w:val="-5"/>
                                <w:sz w:val="28"/>
                              </w:rPr>
                              <w:t>14</w:t>
                            </w:r>
                          </w:p>
                        </w:tc>
                        <w:tc>
                          <w:tcPr>
                            <w:tcW w:w="420" w:type="dxa"/>
                          </w:tcPr>
                          <w:p w14:paraId="2375E79A">
                            <w:pPr>
                              <w:pStyle w:val="9"/>
                              <w:spacing w:line="292" w:lineRule="exact"/>
                              <w:ind w:left="40" w:right="38"/>
                              <w:rPr>
                                <w:sz w:val="28"/>
                              </w:rPr>
                            </w:pPr>
                            <w:r>
                              <w:rPr>
                                <w:spacing w:val="-10"/>
                                <w:sz w:val="28"/>
                              </w:rPr>
                              <w:t>А</w:t>
                            </w:r>
                          </w:p>
                        </w:tc>
                        <w:tc>
                          <w:tcPr>
                            <w:tcW w:w="401" w:type="dxa"/>
                          </w:tcPr>
                          <w:p w14:paraId="31F0E406">
                            <w:pPr>
                              <w:pStyle w:val="9"/>
                              <w:spacing w:line="292" w:lineRule="exact"/>
                              <w:ind w:left="8" w:right="2"/>
                              <w:rPr>
                                <w:sz w:val="28"/>
                              </w:rPr>
                            </w:pPr>
                            <w:r>
                              <w:rPr>
                                <w:spacing w:val="-10"/>
                                <w:sz w:val="28"/>
                              </w:rPr>
                              <w:t>B</w:t>
                            </w:r>
                          </w:p>
                        </w:tc>
                        <w:tc>
                          <w:tcPr>
                            <w:tcW w:w="420" w:type="dxa"/>
                          </w:tcPr>
                          <w:p w14:paraId="1E2DB072">
                            <w:pPr>
                              <w:pStyle w:val="9"/>
                              <w:spacing w:line="292" w:lineRule="exact"/>
                              <w:ind w:left="27" w:right="38"/>
                              <w:rPr>
                                <w:sz w:val="28"/>
                              </w:rPr>
                            </w:pPr>
                            <w:r>
                              <w:rPr>
                                <w:spacing w:val="-10"/>
                                <w:sz w:val="28"/>
                              </w:rPr>
                              <w:t>C</w:t>
                            </w:r>
                          </w:p>
                        </w:tc>
                        <w:tc>
                          <w:tcPr>
                            <w:tcW w:w="420" w:type="dxa"/>
                          </w:tcPr>
                          <w:p w14:paraId="7EA21B40">
                            <w:pPr>
                              <w:pStyle w:val="9"/>
                              <w:spacing w:line="292" w:lineRule="exact"/>
                              <w:ind w:left="4" w:right="42"/>
                              <w:rPr>
                                <w:sz w:val="28"/>
                              </w:rPr>
                            </w:pPr>
                            <w:r>
                              <w:rPr>
                                <w:spacing w:val="-10"/>
                                <w:sz w:val="28"/>
                              </w:rPr>
                              <w:t>D</w:t>
                            </w:r>
                          </w:p>
                        </w:tc>
                      </w:tr>
                      <w:tr w14:paraId="4A8DA1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08" w:hRule="atLeast"/>
                        </w:trPr>
                        <w:tc>
                          <w:tcPr>
                            <w:tcW w:w="661" w:type="dxa"/>
                          </w:tcPr>
                          <w:p w14:paraId="4B1C6221">
                            <w:pPr>
                              <w:pStyle w:val="9"/>
                              <w:spacing w:line="289" w:lineRule="exact"/>
                              <w:ind w:left="25" w:right="4"/>
                              <w:rPr>
                                <w:b/>
                                <w:sz w:val="28"/>
                              </w:rPr>
                            </w:pPr>
                            <w:r>
                              <w:rPr>
                                <w:b/>
                                <w:spacing w:val="-5"/>
                                <w:sz w:val="28"/>
                              </w:rPr>
                              <w:t>15</w:t>
                            </w:r>
                          </w:p>
                        </w:tc>
                        <w:tc>
                          <w:tcPr>
                            <w:tcW w:w="420" w:type="dxa"/>
                          </w:tcPr>
                          <w:p w14:paraId="5D6833C3">
                            <w:pPr>
                              <w:pStyle w:val="9"/>
                              <w:spacing w:line="289" w:lineRule="exact"/>
                              <w:ind w:left="40" w:right="38"/>
                              <w:rPr>
                                <w:sz w:val="28"/>
                              </w:rPr>
                            </w:pPr>
                            <w:r>
                              <w:rPr>
                                <w:spacing w:val="-10"/>
                                <w:sz w:val="28"/>
                              </w:rPr>
                              <w:t>А</w:t>
                            </w:r>
                          </w:p>
                        </w:tc>
                        <w:tc>
                          <w:tcPr>
                            <w:tcW w:w="401" w:type="dxa"/>
                          </w:tcPr>
                          <w:p w14:paraId="640C2BF7">
                            <w:pPr>
                              <w:pStyle w:val="9"/>
                              <w:spacing w:line="289" w:lineRule="exact"/>
                              <w:ind w:left="8" w:right="2"/>
                              <w:rPr>
                                <w:sz w:val="28"/>
                              </w:rPr>
                            </w:pPr>
                            <w:r>
                              <w:rPr>
                                <w:spacing w:val="-10"/>
                                <w:sz w:val="28"/>
                              </w:rPr>
                              <w:t>B</w:t>
                            </w:r>
                          </w:p>
                        </w:tc>
                        <w:tc>
                          <w:tcPr>
                            <w:tcW w:w="420" w:type="dxa"/>
                          </w:tcPr>
                          <w:p w14:paraId="3921A833">
                            <w:pPr>
                              <w:pStyle w:val="9"/>
                              <w:spacing w:line="289" w:lineRule="exact"/>
                              <w:ind w:left="27" w:right="38"/>
                              <w:rPr>
                                <w:sz w:val="28"/>
                              </w:rPr>
                            </w:pPr>
                            <w:r>
                              <w:rPr>
                                <w:spacing w:val="-10"/>
                                <w:sz w:val="28"/>
                              </w:rPr>
                              <w:t>C</w:t>
                            </w:r>
                          </w:p>
                        </w:tc>
                        <w:tc>
                          <w:tcPr>
                            <w:tcW w:w="420" w:type="dxa"/>
                          </w:tcPr>
                          <w:p w14:paraId="6863C863">
                            <w:pPr>
                              <w:pStyle w:val="9"/>
                              <w:spacing w:line="289" w:lineRule="exact"/>
                              <w:ind w:left="4" w:right="42"/>
                              <w:rPr>
                                <w:sz w:val="28"/>
                              </w:rPr>
                            </w:pPr>
                            <w:r>
                              <w:rPr>
                                <w:spacing w:val="-10"/>
                                <w:sz w:val="28"/>
                              </w:rPr>
                              <w:t>D</w:t>
                            </w:r>
                          </w:p>
                        </w:tc>
                      </w:tr>
                    </w:tbl>
                    <w:p w14:paraId="5B3ED47A">
                      <w:pPr>
                        <w:pStyle w:val="6"/>
                      </w:pPr>
                    </w:p>
                  </w:txbxContent>
                </v:textbox>
                <w10:wrap type="none"/>
                <w10:anchorlock/>
              </v:shape>
            </w:pict>
          </mc:Fallback>
        </mc:AlternateContent>
      </w:r>
      <w:r>
        <w:rPr>
          <w:position w:val="646"/>
          <w:sz w:val="20"/>
        </w:rPr>
        <w:tab/>
      </w:r>
      <w:r>
        <w:rPr>
          <w:sz w:val="20"/>
        </w:rPr>
        <mc:AlternateContent>
          <mc:Choice Requires="wps">
            <w:drawing>
              <wp:inline distT="0" distB="0" distL="0" distR="0">
                <wp:extent cx="2934335" cy="7444740"/>
                <wp:effectExtent l="0" t="0" r="0" b="0"/>
                <wp:docPr id="48" name="Textbox 48"/>
                <wp:cNvGraphicFramePr/>
                <a:graphic xmlns:a="http://schemas.openxmlformats.org/drawingml/2006/main">
                  <a:graphicData uri="http://schemas.microsoft.com/office/word/2010/wordprocessingShape">
                    <wps:wsp>
                      <wps:cNvSpPr txBox="1"/>
                      <wps:spPr>
                        <a:xfrm>
                          <a:off x="0" y="0"/>
                          <a:ext cx="2934335" cy="7444740"/>
                        </a:xfrm>
                        <a:prstGeom prst="rect">
                          <a:avLst/>
                        </a:prstGeom>
                      </wps:spPr>
                      <wps:txbx>
                        <w:txbxContent>
                          <w:tbl>
                            <w:tblPr>
                              <w:tblStyle w:val="4"/>
                              <w:tblW w:w="0" w:type="auto"/>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881"/>
                              <w:gridCol w:w="3721"/>
                            </w:tblGrid>
                            <w:tr w14:paraId="1D8742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1" w:hRule="atLeast"/>
                              </w:trPr>
                              <w:tc>
                                <w:tcPr>
                                  <w:tcW w:w="881" w:type="dxa"/>
                                </w:tcPr>
                                <w:p w14:paraId="39B022BC">
                                  <w:pPr>
                                    <w:pStyle w:val="9"/>
                                    <w:spacing w:line="222" w:lineRule="exact"/>
                                    <w:ind w:left="14" w:right="15"/>
                                    <w:rPr>
                                      <w:b/>
                                      <w:sz w:val="22"/>
                                    </w:rPr>
                                  </w:pPr>
                                  <w:r>
                                    <w:rPr>
                                      <w:b/>
                                      <w:spacing w:val="-4"/>
                                      <w:sz w:val="22"/>
                                    </w:rPr>
                                    <w:t>Item</w:t>
                                  </w:r>
                                </w:p>
                              </w:tc>
                              <w:tc>
                                <w:tcPr>
                                  <w:tcW w:w="3721" w:type="dxa"/>
                                </w:tcPr>
                                <w:p w14:paraId="30BE2AE1">
                                  <w:pPr>
                                    <w:pStyle w:val="9"/>
                                    <w:spacing w:line="222" w:lineRule="exact"/>
                                    <w:ind w:left="20"/>
                                    <w:rPr>
                                      <w:b/>
                                      <w:sz w:val="22"/>
                                    </w:rPr>
                                  </w:pPr>
                                  <w:r>
                                    <w:rPr>
                                      <w:b/>
                                      <w:spacing w:val="-2"/>
                                      <w:sz w:val="22"/>
                                    </w:rPr>
                                    <w:t>Answer</w:t>
                                  </w:r>
                                </w:p>
                              </w:tc>
                            </w:tr>
                            <w:tr w14:paraId="050E31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38" w:hRule="atLeast"/>
                              </w:trPr>
                              <w:tc>
                                <w:tcPr>
                                  <w:tcW w:w="881" w:type="dxa"/>
                                </w:tcPr>
                                <w:p w14:paraId="5BF608C9">
                                  <w:pPr>
                                    <w:pStyle w:val="9"/>
                                    <w:spacing w:before="74"/>
                                    <w:ind w:left="15" w:right="1"/>
                                    <w:rPr>
                                      <w:b/>
                                      <w:sz w:val="28"/>
                                    </w:rPr>
                                  </w:pPr>
                                  <w:r>
                                    <w:rPr>
                                      <w:b/>
                                      <w:spacing w:val="-10"/>
                                      <w:sz w:val="28"/>
                                    </w:rPr>
                                    <w:t>1</w:t>
                                  </w:r>
                                </w:p>
                              </w:tc>
                              <w:tc>
                                <w:tcPr>
                                  <w:tcW w:w="3721" w:type="dxa"/>
                                </w:tcPr>
                                <w:p w14:paraId="022C310C">
                                  <w:pPr>
                                    <w:pStyle w:val="9"/>
                                    <w:jc w:val="left"/>
                                    <w:rPr>
                                      <w:sz w:val="24"/>
                                    </w:rPr>
                                  </w:pPr>
                                </w:p>
                              </w:tc>
                            </w:tr>
                            <w:tr w14:paraId="75C63A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31" w:hRule="atLeast"/>
                              </w:trPr>
                              <w:tc>
                                <w:tcPr>
                                  <w:tcW w:w="881" w:type="dxa"/>
                                </w:tcPr>
                                <w:p w14:paraId="6B0ED1C4">
                                  <w:pPr>
                                    <w:pStyle w:val="9"/>
                                    <w:spacing w:before="76"/>
                                    <w:ind w:left="15" w:right="1"/>
                                    <w:rPr>
                                      <w:b/>
                                      <w:sz w:val="28"/>
                                    </w:rPr>
                                  </w:pPr>
                                  <w:r>
                                    <w:rPr>
                                      <w:b/>
                                      <w:spacing w:val="-10"/>
                                      <w:sz w:val="28"/>
                                    </w:rPr>
                                    <w:t>2</w:t>
                                  </w:r>
                                </w:p>
                              </w:tc>
                              <w:tc>
                                <w:tcPr>
                                  <w:tcW w:w="3721" w:type="dxa"/>
                                </w:tcPr>
                                <w:p w14:paraId="1724D2B9">
                                  <w:pPr>
                                    <w:pStyle w:val="9"/>
                                    <w:jc w:val="left"/>
                                    <w:rPr>
                                      <w:sz w:val="24"/>
                                    </w:rPr>
                                  </w:pPr>
                                </w:p>
                              </w:tc>
                            </w:tr>
                            <w:tr w14:paraId="081BC8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28" w:hRule="atLeast"/>
                              </w:trPr>
                              <w:tc>
                                <w:tcPr>
                                  <w:tcW w:w="881" w:type="dxa"/>
                                </w:tcPr>
                                <w:p w14:paraId="75EB84B0">
                                  <w:pPr>
                                    <w:pStyle w:val="9"/>
                                    <w:spacing w:before="76"/>
                                    <w:ind w:left="15" w:right="1"/>
                                    <w:rPr>
                                      <w:b/>
                                      <w:sz w:val="28"/>
                                    </w:rPr>
                                  </w:pPr>
                                  <w:r>
                                    <w:rPr>
                                      <w:b/>
                                      <w:spacing w:val="-10"/>
                                      <w:sz w:val="28"/>
                                    </w:rPr>
                                    <w:t>3</w:t>
                                  </w:r>
                                </w:p>
                              </w:tc>
                              <w:tc>
                                <w:tcPr>
                                  <w:tcW w:w="3721" w:type="dxa"/>
                                </w:tcPr>
                                <w:p w14:paraId="066EC9C6">
                                  <w:pPr>
                                    <w:pStyle w:val="9"/>
                                    <w:jc w:val="left"/>
                                    <w:rPr>
                                      <w:sz w:val="24"/>
                                    </w:rPr>
                                  </w:pPr>
                                </w:p>
                              </w:tc>
                            </w:tr>
                            <w:tr w14:paraId="2E8BC4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31" w:hRule="atLeast"/>
                              </w:trPr>
                              <w:tc>
                                <w:tcPr>
                                  <w:tcW w:w="881" w:type="dxa"/>
                                </w:tcPr>
                                <w:p w14:paraId="37AD9B6C">
                                  <w:pPr>
                                    <w:pStyle w:val="9"/>
                                    <w:spacing w:before="77"/>
                                    <w:ind w:left="15" w:right="1"/>
                                    <w:rPr>
                                      <w:b/>
                                      <w:sz w:val="28"/>
                                    </w:rPr>
                                  </w:pPr>
                                  <w:r>
                                    <w:rPr>
                                      <w:b/>
                                      <w:spacing w:val="-10"/>
                                      <w:sz w:val="28"/>
                                    </w:rPr>
                                    <w:t>4</w:t>
                                  </w:r>
                                </w:p>
                              </w:tc>
                              <w:tc>
                                <w:tcPr>
                                  <w:tcW w:w="3721" w:type="dxa"/>
                                </w:tcPr>
                                <w:p w14:paraId="2C24AE14">
                                  <w:pPr>
                                    <w:pStyle w:val="9"/>
                                    <w:jc w:val="left"/>
                                    <w:rPr>
                                      <w:sz w:val="24"/>
                                    </w:rPr>
                                  </w:pPr>
                                </w:p>
                              </w:tc>
                            </w:tr>
                            <w:tr w14:paraId="05D030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28" w:hRule="atLeast"/>
                              </w:trPr>
                              <w:tc>
                                <w:tcPr>
                                  <w:tcW w:w="881" w:type="dxa"/>
                                </w:tcPr>
                                <w:p w14:paraId="042B4394">
                                  <w:pPr>
                                    <w:pStyle w:val="9"/>
                                    <w:spacing w:before="76"/>
                                    <w:ind w:left="15" w:right="1"/>
                                    <w:rPr>
                                      <w:b/>
                                      <w:sz w:val="28"/>
                                    </w:rPr>
                                  </w:pPr>
                                  <w:r>
                                    <w:rPr>
                                      <w:b/>
                                      <w:spacing w:val="-10"/>
                                      <w:sz w:val="28"/>
                                    </w:rPr>
                                    <w:t>5</w:t>
                                  </w:r>
                                </w:p>
                              </w:tc>
                              <w:tc>
                                <w:tcPr>
                                  <w:tcW w:w="3721" w:type="dxa"/>
                                </w:tcPr>
                                <w:p w14:paraId="5C37874F">
                                  <w:pPr>
                                    <w:pStyle w:val="9"/>
                                    <w:jc w:val="left"/>
                                    <w:rPr>
                                      <w:sz w:val="24"/>
                                    </w:rPr>
                                  </w:pPr>
                                </w:p>
                              </w:tc>
                            </w:tr>
                            <w:tr w14:paraId="284AE7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40" w:hRule="atLeast"/>
                              </w:trPr>
                              <w:tc>
                                <w:tcPr>
                                  <w:tcW w:w="881" w:type="dxa"/>
                                </w:tcPr>
                                <w:p w14:paraId="0C0021D3">
                                  <w:pPr>
                                    <w:pStyle w:val="9"/>
                                    <w:spacing w:before="76"/>
                                    <w:ind w:left="15" w:right="1"/>
                                    <w:rPr>
                                      <w:b/>
                                      <w:sz w:val="28"/>
                                    </w:rPr>
                                  </w:pPr>
                                  <w:r>
                                    <w:rPr>
                                      <w:b/>
                                      <w:spacing w:val="-10"/>
                                      <w:sz w:val="28"/>
                                    </w:rPr>
                                    <w:t>6</w:t>
                                  </w:r>
                                </w:p>
                              </w:tc>
                              <w:tc>
                                <w:tcPr>
                                  <w:tcW w:w="3721" w:type="dxa"/>
                                </w:tcPr>
                                <w:p w14:paraId="1F5AF6C5">
                                  <w:pPr>
                                    <w:pStyle w:val="9"/>
                                    <w:jc w:val="left"/>
                                    <w:rPr>
                                      <w:sz w:val="24"/>
                                    </w:rPr>
                                  </w:pPr>
                                </w:p>
                              </w:tc>
                            </w:tr>
                            <w:tr w14:paraId="331DB7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28" w:hRule="atLeast"/>
                              </w:trPr>
                              <w:tc>
                                <w:tcPr>
                                  <w:tcW w:w="881" w:type="dxa"/>
                                </w:tcPr>
                                <w:p w14:paraId="3582AD9B">
                                  <w:pPr>
                                    <w:pStyle w:val="9"/>
                                    <w:spacing w:before="76"/>
                                    <w:ind w:left="15" w:right="1"/>
                                    <w:rPr>
                                      <w:b/>
                                      <w:sz w:val="28"/>
                                    </w:rPr>
                                  </w:pPr>
                                  <w:r>
                                    <w:rPr>
                                      <w:b/>
                                      <w:spacing w:val="-10"/>
                                      <w:sz w:val="28"/>
                                    </w:rPr>
                                    <w:t>7</w:t>
                                  </w:r>
                                </w:p>
                              </w:tc>
                              <w:tc>
                                <w:tcPr>
                                  <w:tcW w:w="3721" w:type="dxa"/>
                                </w:tcPr>
                                <w:p w14:paraId="1E5D06AB">
                                  <w:pPr>
                                    <w:pStyle w:val="9"/>
                                    <w:jc w:val="left"/>
                                    <w:rPr>
                                      <w:sz w:val="24"/>
                                    </w:rPr>
                                  </w:pPr>
                                </w:p>
                              </w:tc>
                            </w:tr>
                            <w:tr w14:paraId="05A0DF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31" w:hRule="atLeast"/>
                              </w:trPr>
                              <w:tc>
                                <w:tcPr>
                                  <w:tcW w:w="881" w:type="dxa"/>
                                </w:tcPr>
                                <w:p w14:paraId="4E89F041">
                                  <w:pPr>
                                    <w:pStyle w:val="9"/>
                                    <w:spacing w:before="76"/>
                                    <w:ind w:left="15" w:right="1"/>
                                    <w:rPr>
                                      <w:b/>
                                      <w:sz w:val="28"/>
                                    </w:rPr>
                                  </w:pPr>
                                  <w:r>
                                    <w:rPr>
                                      <w:b/>
                                      <w:spacing w:val="-10"/>
                                      <w:sz w:val="28"/>
                                    </w:rPr>
                                    <w:t>8</w:t>
                                  </w:r>
                                </w:p>
                              </w:tc>
                              <w:tc>
                                <w:tcPr>
                                  <w:tcW w:w="3721" w:type="dxa"/>
                                </w:tcPr>
                                <w:p w14:paraId="4462B075">
                                  <w:pPr>
                                    <w:pStyle w:val="9"/>
                                    <w:jc w:val="left"/>
                                    <w:rPr>
                                      <w:sz w:val="24"/>
                                    </w:rPr>
                                  </w:pPr>
                                </w:p>
                              </w:tc>
                            </w:tr>
                            <w:tr w14:paraId="1C82E8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28" w:hRule="atLeast"/>
                              </w:trPr>
                              <w:tc>
                                <w:tcPr>
                                  <w:tcW w:w="881" w:type="dxa"/>
                                </w:tcPr>
                                <w:p w14:paraId="42F21DB4">
                                  <w:pPr>
                                    <w:pStyle w:val="9"/>
                                    <w:spacing w:before="76"/>
                                    <w:ind w:left="15" w:right="1"/>
                                    <w:rPr>
                                      <w:b/>
                                      <w:sz w:val="28"/>
                                    </w:rPr>
                                  </w:pPr>
                                  <w:r>
                                    <w:rPr>
                                      <w:b/>
                                      <w:spacing w:val="-10"/>
                                      <w:sz w:val="28"/>
                                    </w:rPr>
                                    <w:t>9</w:t>
                                  </w:r>
                                </w:p>
                              </w:tc>
                              <w:tc>
                                <w:tcPr>
                                  <w:tcW w:w="3721" w:type="dxa"/>
                                </w:tcPr>
                                <w:p w14:paraId="21A53892">
                                  <w:pPr>
                                    <w:pStyle w:val="9"/>
                                    <w:jc w:val="left"/>
                                    <w:rPr>
                                      <w:sz w:val="24"/>
                                    </w:rPr>
                                  </w:pPr>
                                </w:p>
                              </w:tc>
                            </w:tr>
                            <w:tr w14:paraId="3491BD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31" w:hRule="atLeast"/>
                              </w:trPr>
                              <w:tc>
                                <w:tcPr>
                                  <w:tcW w:w="881" w:type="dxa"/>
                                </w:tcPr>
                                <w:p w14:paraId="18F73073">
                                  <w:pPr>
                                    <w:pStyle w:val="9"/>
                                    <w:spacing w:before="76"/>
                                    <w:ind w:left="14" w:right="3"/>
                                    <w:rPr>
                                      <w:b/>
                                      <w:sz w:val="28"/>
                                    </w:rPr>
                                  </w:pPr>
                                  <w:r>
                                    <w:rPr>
                                      <w:b/>
                                      <w:spacing w:val="-5"/>
                                      <w:sz w:val="28"/>
                                    </w:rPr>
                                    <w:t>10</w:t>
                                  </w:r>
                                </w:p>
                              </w:tc>
                              <w:tc>
                                <w:tcPr>
                                  <w:tcW w:w="3721" w:type="dxa"/>
                                </w:tcPr>
                                <w:p w14:paraId="0863313A">
                                  <w:pPr>
                                    <w:pStyle w:val="9"/>
                                    <w:jc w:val="left"/>
                                    <w:rPr>
                                      <w:sz w:val="24"/>
                                    </w:rPr>
                                  </w:pPr>
                                </w:p>
                              </w:tc>
                            </w:tr>
                            <w:tr w14:paraId="5DE9A2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81" w:hRule="atLeast"/>
                              </w:trPr>
                              <w:tc>
                                <w:tcPr>
                                  <w:tcW w:w="881" w:type="dxa"/>
                                </w:tcPr>
                                <w:p w14:paraId="153B5E89">
                                  <w:pPr>
                                    <w:pStyle w:val="9"/>
                                    <w:spacing w:before="197"/>
                                    <w:ind w:left="14" w:right="3"/>
                                    <w:rPr>
                                      <w:b/>
                                      <w:sz w:val="28"/>
                                    </w:rPr>
                                  </w:pPr>
                                  <w:r>
                                    <w:rPr>
                                      <w:b/>
                                      <w:spacing w:val="-5"/>
                                      <w:sz w:val="28"/>
                                    </w:rPr>
                                    <w:t>11</w:t>
                                  </w:r>
                                </w:p>
                              </w:tc>
                              <w:tc>
                                <w:tcPr>
                                  <w:tcW w:w="3721" w:type="dxa"/>
                                </w:tcPr>
                                <w:p w14:paraId="3D693E6D">
                                  <w:pPr>
                                    <w:pStyle w:val="9"/>
                                    <w:jc w:val="left"/>
                                    <w:rPr>
                                      <w:sz w:val="24"/>
                                    </w:rPr>
                                  </w:pPr>
                                </w:p>
                              </w:tc>
                            </w:tr>
                            <w:tr w14:paraId="631DFD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68" w:hRule="atLeast"/>
                              </w:trPr>
                              <w:tc>
                                <w:tcPr>
                                  <w:tcW w:w="881" w:type="dxa"/>
                                </w:tcPr>
                                <w:p w14:paraId="535A909A">
                                  <w:pPr>
                                    <w:pStyle w:val="9"/>
                                    <w:spacing w:before="194"/>
                                    <w:ind w:left="14" w:right="3"/>
                                    <w:rPr>
                                      <w:b/>
                                      <w:sz w:val="28"/>
                                    </w:rPr>
                                  </w:pPr>
                                  <w:r>
                                    <w:rPr>
                                      <w:b/>
                                      <w:spacing w:val="-5"/>
                                      <w:sz w:val="28"/>
                                    </w:rPr>
                                    <w:t>12</w:t>
                                  </w:r>
                                </w:p>
                              </w:tc>
                              <w:tc>
                                <w:tcPr>
                                  <w:tcW w:w="3721" w:type="dxa"/>
                                </w:tcPr>
                                <w:p w14:paraId="2B25C810">
                                  <w:pPr>
                                    <w:pStyle w:val="9"/>
                                    <w:jc w:val="left"/>
                                    <w:rPr>
                                      <w:sz w:val="24"/>
                                    </w:rPr>
                                  </w:pPr>
                                </w:p>
                              </w:tc>
                            </w:tr>
                            <w:tr w14:paraId="6B390A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71" w:hRule="atLeast"/>
                              </w:trPr>
                              <w:tc>
                                <w:tcPr>
                                  <w:tcW w:w="881" w:type="dxa"/>
                                </w:tcPr>
                                <w:p w14:paraId="03BE8379">
                                  <w:pPr>
                                    <w:pStyle w:val="9"/>
                                    <w:spacing w:before="196"/>
                                    <w:ind w:left="14" w:right="3"/>
                                    <w:rPr>
                                      <w:b/>
                                      <w:sz w:val="28"/>
                                    </w:rPr>
                                  </w:pPr>
                                  <w:r>
                                    <w:rPr>
                                      <w:b/>
                                      <w:spacing w:val="-5"/>
                                      <w:sz w:val="28"/>
                                    </w:rPr>
                                    <w:t>13</w:t>
                                  </w:r>
                                </w:p>
                              </w:tc>
                              <w:tc>
                                <w:tcPr>
                                  <w:tcW w:w="3721" w:type="dxa"/>
                                </w:tcPr>
                                <w:p w14:paraId="523CE697">
                                  <w:pPr>
                                    <w:pStyle w:val="9"/>
                                    <w:jc w:val="left"/>
                                    <w:rPr>
                                      <w:sz w:val="24"/>
                                    </w:rPr>
                                  </w:pPr>
                                </w:p>
                              </w:tc>
                            </w:tr>
                            <w:tr w14:paraId="21712D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68" w:hRule="atLeast"/>
                              </w:trPr>
                              <w:tc>
                                <w:tcPr>
                                  <w:tcW w:w="881" w:type="dxa"/>
                                </w:tcPr>
                                <w:p w14:paraId="17EB0899">
                                  <w:pPr>
                                    <w:pStyle w:val="9"/>
                                    <w:spacing w:before="194"/>
                                    <w:ind w:left="14" w:right="3"/>
                                    <w:rPr>
                                      <w:b/>
                                      <w:sz w:val="28"/>
                                    </w:rPr>
                                  </w:pPr>
                                  <w:r>
                                    <w:rPr>
                                      <w:b/>
                                      <w:spacing w:val="-5"/>
                                      <w:sz w:val="28"/>
                                    </w:rPr>
                                    <w:t>14</w:t>
                                  </w:r>
                                </w:p>
                              </w:tc>
                              <w:tc>
                                <w:tcPr>
                                  <w:tcW w:w="3721" w:type="dxa"/>
                                </w:tcPr>
                                <w:p w14:paraId="5D4E3EDB">
                                  <w:pPr>
                                    <w:pStyle w:val="9"/>
                                    <w:jc w:val="left"/>
                                    <w:rPr>
                                      <w:sz w:val="24"/>
                                    </w:rPr>
                                  </w:pPr>
                                </w:p>
                              </w:tc>
                            </w:tr>
                            <w:tr w14:paraId="0D55EA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71" w:hRule="atLeast"/>
                              </w:trPr>
                              <w:tc>
                                <w:tcPr>
                                  <w:tcW w:w="881" w:type="dxa"/>
                                </w:tcPr>
                                <w:p w14:paraId="449245B1">
                                  <w:pPr>
                                    <w:pStyle w:val="9"/>
                                    <w:spacing w:before="197"/>
                                    <w:ind w:left="14" w:right="3"/>
                                    <w:rPr>
                                      <w:b/>
                                      <w:sz w:val="28"/>
                                    </w:rPr>
                                  </w:pPr>
                                  <w:r>
                                    <w:rPr>
                                      <w:b/>
                                      <w:spacing w:val="-5"/>
                                      <w:sz w:val="28"/>
                                    </w:rPr>
                                    <w:t>15</w:t>
                                  </w:r>
                                </w:p>
                              </w:tc>
                              <w:tc>
                                <w:tcPr>
                                  <w:tcW w:w="3721" w:type="dxa"/>
                                </w:tcPr>
                                <w:p w14:paraId="3B37342A">
                                  <w:pPr>
                                    <w:pStyle w:val="9"/>
                                    <w:jc w:val="left"/>
                                    <w:rPr>
                                      <w:sz w:val="24"/>
                                    </w:rPr>
                                  </w:pPr>
                                </w:p>
                              </w:tc>
                            </w:tr>
                            <w:tr w14:paraId="0B004A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78" w:hRule="atLeast"/>
                              </w:trPr>
                              <w:tc>
                                <w:tcPr>
                                  <w:tcW w:w="881" w:type="dxa"/>
                                </w:tcPr>
                                <w:p w14:paraId="56DA701F">
                                  <w:pPr>
                                    <w:pStyle w:val="9"/>
                                    <w:spacing w:before="194"/>
                                    <w:ind w:left="14" w:right="3"/>
                                    <w:rPr>
                                      <w:b/>
                                      <w:sz w:val="28"/>
                                    </w:rPr>
                                  </w:pPr>
                                  <w:r>
                                    <w:rPr>
                                      <w:b/>
                                      <w:spacing w:val="-5"/>
                                      <w:sz w:val="28"/>
                                    </w:rPr>
                                    <w:t>16</w:t>
                                  </w:r>
                                </w:p>
                              </w:tc>
                              <w:tc>
                                <w:tcPr>
                                  <w:tcW w:w="3721" w:type="dxa"/>
                                </w:tcPr>
                                <w:p w14:paraId="6C62DF28">
                                  <w:pPr>
                                    <w:pStyle w:val="9"/>
                                    <w:jc w:val="left"/>
                                    <w:rPr>
                                      <w:sz w:val="24"/>
                                    </w:rPr>
                                  </w:pPr>
                                </w:p>
                              </w:tc>
                            </w:tr>
                            <w:tr w14:paraId="62E76D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71" w:hRule="atLeast"/>
                              </w:trPr>
                              <w:tc>
                                <w:tcPr>
                                  <w:tcW w:w="881" w:type="dxa"/>
                                </w:tcPr>
                                <w:p w14:paraId="40AF0C3C">
                                  <w:pPr>
                                    <w:pStyle w:val="9"/>
                                    <w:spacing w:before="196"/>
                                    <w:ind w:left="14" w:right="3"/>
                                    <w:rPr>
                                      <w:b/>
                                      <w:sz w:val="28"/>
                                    </w:rPr>
                                  </w:pPr>
                                  <w:r>
                                    <w:rPr>
                                      <w:b/>
                                      <w:spacing w:val="-5"/>
                                      <w:sz w:val="28"/>
                                    </w:rPr>
                                    <w:t>17</w:t>
                                  </w:r>
                                </w:p>
                              </w:tc>
                              <w:tc>
                                <w:tcPr>
                                  <w:tcW w:w="3721" w:type="dxa"/>
                                </w:tcPr>
                                <w:p w14:paraId="4F8DE1E3">
                                  <w:pPr>
                                    <w:pStyle w:val="9"/>
                                    <w:jc w:val="left"/>
                                    <w:rPr>
                                      <w:sz w:val="24"/>
                                    </w:rPr>
                                  </w:pPr>
                                </w:p>
                              </w:tc>
                            </w:tr>
                            <w:tr w14:paraId="23140E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68" w:hRule="atLeast"/>
                              </w:trPr>
                              <w:tc>
                                <w:tcPr>
                                  <w:tcW w:w="881" w:type="dxa"/>
                                </w:tcPr>
                                <w:p w14:paraId="102C8966">
                                  <w:pPr>
                                    <w:pStyle w:val="9"/>
                                    <w:spacing w:before="196"/>
                                    <w:ind w:left="14" w:right="3"/>
                                    <w:rPr>
                                      <w:b/>
                                      <w:sz w:val="28"/>
                                    </w:rPr>
                                  </w:pPr>
                                  <w:r>
                                    <w:rPr>
                                      <w:b/>
                                      <w:spacing w:val="-5"/>
                                      <w:sz w:val="28"/>
                                    </w:rPr>
                                    <w:t>18</w:t>
                                  </w:r>
                                </w:p>
                              </w:tc>
                              <w:tc>
                                <w:tcPr>
                                  <w:tcW w:w="3721" w:type="dxa"/>
                                </w:tcPr>
                                <w:p w14:paraId="2BC15C5C">
                                  <w:pPr>
                                    <w:pStyle w:val="9"/>
                                    <w:jc w:val="left"/>
                                    <w:rPr>
                                      <w:sz w:val="24"/>
                                    </w:rPr>
                                  </w:pPr>
                                </w:p>
                              </w:tc>
                            </w:tr>
                            <w:tr w14:paraId="058736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71" w:hRule="atLeast"/>
                              </w:trPr>
                              <w:tc>
                                <w:tcPr>
                                  <w:tcW w:w="881" w:type="dxa"/>
                                </w:tcPr>
                                <w:p w14:paraId="4994F0D5">
                                  <w:pPr>
                                    <w:pStyle w:val="9"/>
                                    <w:spacing w:before="196"/>
                                    <w:ind w:left="14" w:right="3"/>
                                    <w:rPr>
                                      <w:b/>
                                      <w:sz w:val="28"/>
                                    </w:rPr>
                                  </w:pPr>
                                  <w:r>
                                    <w:rPr>
                                      <w:b/>
                                      <w:spacing w:val="-5"/>
                                      <w:sz w:val="28"/>
                                    </w:rPr>
                                    <w:t>19</w:t>
                                  </w:r>
                                </w:p>
                              </w:tc>
                              <w:tc>
                                <w:tcPr>
                                  <w:tcW w:w="3721" w:type="dxa"/>
                                </w:tcPr>
                                <w:p w14:paraId="5D54670C">
                                  <w:pPr>
                                    <w:pStyle w:val="9"/>
                                    <w:jc w:val="left"/>
                                    <w:rPr>
                                      <w:sz w:val="24"/>
                                    </w:rPr>
                                  </w:pPr>
                                </w:p>
                              </w:tc>
                            </w:tr>
                            <w:tr w14:paraId="698496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71" w:hRule="atLeast"/>
                              </w:trPr>
                              <w:tc>
                                <w:tcPr>
                                  <w:tcW w:w="881" w:type="dxa"/>
                                </w:tcPr>
                                <w:p w14:paraId="0E231FEF">
                                  <w:pPr>
                                    <w:pStyle w:val="9"/>
                                    <w:spacing w:before="197"/>
                                    <w:ind w:left="14" w:right="3"/>
                                    <w:rPr>
                                      <w:b/>
                                      <w:sz w:val="28"/>
                                    </w:rPr>
                                  </w:pPr>
                                  <w:r>
                                    <w:rPr>
                                      <w:b/>
                                      <w:spacing w:val="-5"/>
                                      <w:sz w:val="28"/>
                                    </w:rPr>
                                    <w:t>20</w:t>
                                  </w:r>
                                </w:p>
                              </w:tc>
                              <w:tc>
                                <w:tcPr>
                                  <w:tcW w:w="3721" w:type="dxa"/>
                                </w:tcPr>
                                <w:p w14:paraId="5BC59B3E">
                                  <w:pPr>
                                    <w:pStyle w:val="9"/>
                                    <w:jc w:val="left"/>
                                    <w:rPr>
                                      <w:sz w:val="24"/>
                                    </w:rPr>
                                  </w:pPr>
                                </w:p>
                              </w:tc>
                            </w:tr>
                          </w:tbl>
                          <w:p w14:paraId="593D1EF4">
                            <w:pPr>
                              <w:pStyle w:val="6"/>
                            </w:pPr>
                          </w:p>
                        </w:txbxContent>
                      </wps:txbx>
                      <wps:bodyPr wrap="square" lIns="0" tIns="0" rIns="0" bIns="0" rtlCol="0">
                        <a:noAutofit/>
                      </wps:bodyPr>
                    </wps:wsp>
                  </a:graphicData>
                </a:graphic>
              </wp:inline>
            </w:drawing>
          </mc:Choice>
          <mc:Fallback>
            <w:pict>
              <v:shape id="Textbox 48" o:spid="_x0000_s1026" o:spt="202" type="#_x0000_t202" style="height:586.2pt;width:231.05pt;" filled="f" stroked="f" coordsize="21600,21600" o:gfxdata="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r0AFhtYAAAAGAQAADwAAAAAAAAABACAAAAAiAAAAZHJzL2Rvd25yZXYueG1sUEsBAhQAFAAAAAgA&#10;h07iQOfF0Gy1AQAAdwMAAA4AAAAAAAAAAQAgAAAAJQEAAGRycy9lMm9Eb2MueG1sUEsFBgAAAAAG&#10;AAYAWQEAAEwFAAAAAA==&#10;">
                <v:fill on="f" focussize="0,0"/>
                <v:stroke on="f"/>
                <v:imagedata o:title=""/>
                <o:lock v:ext="edit" aspectratio="f"/>
                <v:textbox inset="0mm,0mm,0mm,0mm">
                  <w:txbxContent>
                    <w:tbl>
                      <w:tblPr>
                        <w:tblStyle w:val="4"/>
                        <w:tblW w:w="0" w:type="auto"/>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881"/>
                        <w:gridCol w:w="3721"/>
                      </w:tblGrid>
                      <w:tr w14:paraId="1D8742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1" w:hRule="atLeast"/>
                        </w:trPr>
                        <w:tc>
                          <w:tcPr>
                            <w:tcW w:w="881" w:type="dxa"/>
                          </w:tcPr>
                          <w:p w14:paraId="39B022BC">
                            <w:pPr>
                              <w:pStyle w:val="9"/>
                              <w:spacing w:line="222" w:lineRule="exact"/>
                              <w:ind w:left="14" w:right="15"/>
                              <w:rPr>
                                <w:b/>
                                <w:sz w:val="22"/>
                              </w:rPr>
                            </w:pPr>
                            <w:r>
                              <w:rPr>
                                <w:b/>
                                <w:spacing w:val="-4"/>
                                <w:sz w:val="22"/>
                              </w:rPr>
                              <w:t>Item</w:t>
                            </w:r>
                          </w:p>
                        </w:tc>
                        <w:tc>
                          <w:tcPr>
                            <w:tcW w:w="3721" w:type="dxa"/>
                          </w:tcPr>
                          <w:p w14:paraId="30BE2AE1">
                            <w:pPr>
                              <w:pStyle w:val="9"/>
                              <w:spacing w:line="222" w:lineRule="exact"/>
                              <w:ind w:left="20"/>
                              <w:rPr>
                                <w:b/>
                                <w:sz w:val="22"/>
                              </w:rPr>
                            </w:pPr>
                            <w:r>
                              <w:rPr>
                                <w:b/>
                                <w:spacing w:val="-2"/>
                                <w:sz w:val="22"/>
                              </w:rPr>
                              <w:t>Answer</w:t>
                            </w:r>
                          </w:p>
                        </w:tc>
                      </w:tr>
                      <w:tr w14:paraId="050E31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38" w:hRule="atLeast"/>
                        </w:trPr>
                        <w:tc>
                          <w:tcPr>
                            <w:tcW w:w="881" w:type="dxa"/>
                          </w:tcPr>
                          <w:p w14:paraId="5BF608C9">
                            <w:pPr>
                              <w:pStyle w:val="9"/>
                              <w:spacing w:before="74"/>
                              <w:ind w:left="15" w:right="1"/>
                              <w:rPr>
                                <w:b/>
                                <w:sz w:val="28"/>
                              </w:rPr>
                            </w:pPr>
                            <w:r>
                              <w:rPr>
                                <w:b/>
                                <w:spacing w:val="-10"/>
                                <w:sz w:val="28"/>
                              </w:rPr>
                              <w:t>1</w:t>
                            </w:r>
                          </w:p>
                        </w:tc>
                        <w:tc>
                          <w:tcPr>
                            <w:tcW w:w="3721" w:type="dxa"/>
                          </w:tcPr>
                          <w:p w14:paraId="022C310C">
                            <w:pPr>
                              <w:pStyle w:val="9"/>
                              <w:jc w:val="left"/>
                              <w:rPr>
                                <w:sz w:val="24"/>
                              </w:rPr>
                            </w:pPr>
                          </w:p>
                        </w:tc>
                      </w:tr>
                      <w:tr w14:paraId="75C63A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31" w:hRule="atLeast"/>
                        </w:trPr>
                        <w:tc>
                          <w:tcPr>
                            <w:tcW w:w="881" w:type="dxa"/>
                          </w:tcPr>
                          <w:p w14:paraId="6B0ED1C4">
                            <w:pPr>
                              <w:pStyle w:val="9"/>
                              <w:spacing w:before="76"/>
                              <w:ind w:left="15" w:right="1"/>
                              <w:rPr>
                                <w:b/>
                                <w:sz w:val="28"/>
                              </w:rPr>
                            </w:pPr>
                            <w:r>
                              <w:rPr>
                                <w:b/>
                                <w:spacing w:val="-10"/>
                                <w:sz w:val="28"/>
                              </w:rPr>
                              <w:t>2</w:t>
                            </w:r>
                          </w:p>
                        </w:tc>
                        <w:tc>
                          <w:tcPr>
                            <w:tcW w:w="3721" w:type="dxa"/>
                          </w:tcPr>
                          <w:p w14:paraId="1724D2B9">
                            <w:pPr>
                              <w:pStyle w:val="9"/>
                              <w:jc w:val="left"/>
                              <w:rPr>
                                <w:sz w:val="24"/>
                              </w:rPr>
                            </w:pPr>
                          </w:p>
                        </w:tc>
                      </w:tr>
                      <w:tr w14:paraId="081BC8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28" w:hRule="atLeast"/>
                        </w:trPr>
                        <w:tc>
                          <w:tcPr>
                            <w:tcW w:w="881" w:type="dxa"/>
                          </w:tcPr>
                          <w:p w14:paraId="75EB84B0">
                            <w:pPr>
                              <w:pStyle w:val="9"/>
                              <w:spacing w:before="76"/>
                              <w:ind w:left="15" w:right="1"/>
                              <w:rPr>
                                <w:b/>
                                <w:sz w:val="28"/>
                              </w:rPr>
                            </w:pPr>
                            <w:r>
                              <w:rPr>
                                <w:b/>
                                <w:spacing w:val="-10"/>
                                <w:sz w:val="28"/>
                              </w:rPr>
                              <w:t>3</w:t>
                            </w:r>
                          </w:p>
                        </w:tc>
                        <w:tc>
                          <w:tcPr>
                            <w:tcW w:w="3721" w:type="dxa"/>
                          </w:tcPr>
                          <w:p w14:paraId="066EC9C6">
                            <w:pPr>
                              <w:pStyle w:val="9"/>
                              <w:jc w:val="left"/>
                              <w:rPr>
                                <w:sz w:val="24"/>
                              </w:rPr>
                            </w:pPr>
                          </w:p>
                        </w:tc>
                      </w:tr>
                      <w:tr w14:paraId="2E8BC4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31" w:hRule="atLeast"/>
                        </w:trPr>
                        <w:tc>
                          <w:tcPr>
                            <w:tcW w:w="881" w:type="dxa"/>
                          </w:tcPr>
                          <w:p w14:paraId="37AD9B6C">
                            <w:pPr>
                              <w:pStyle w:val="9"/>
                              <w:spacing w:before="77"/>
                              <w:ind w:left="15" w:right="1"/>
                              <w:rPr>
                                <w:b/>
                                <w:sz w:val="28"/>
                              </w:rPr>
                            </w:pPr>
                            <w:r>
                              <w:rPr>
                                <w:b/>
                                <w:spacing w:val="-10"/>
                                <w:sz w:val="28"/>
                              </w:rPr>
                              <w:t>4</w:t>
                            </w:r>
                          </w:p>
                        </w:tc>
                        <w:tc>
                          <w:tcPr>
                            <w:tcW w:w="3721" w:type="dxa"/>
                          </w:tcPr>
                          <w:p w14:paraId="2C24AE14">
                            <w:pPr>
                              <w:pStyle w:val="9"/>
                              <w:jc w:val="left"/>
                              <w:rPr>
                                <w:sz w:val="24"/>
                              </w:rPr>
                            </w:pPr>
                          </w:p>
                        </w:tc>
                      </w:tr>
                      <w:tr w14:paraId="05D030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28" w:hRule="atLeast"/>
                        </w:trPr>
                        <w:tc>
                          <w:tcPr>
                            <w:tcW w:w="881" w:type="dxa"/>
                          </w:tcPr>
                          <w:p w14:paraId="042B4394">
                            <w:pPr>
                              <w:pStyle w:val="9"/>
                              <w:spacing w:before="76"/>
                              <w:ind w:left="15" w:right="1"/>
                              <w:rPr>
                                <w:b/>
                                <w:sz w:val="28"/>
                              </w:rPr>
                            </w:pPr>
                            <w:r>
                              <w:rPr>
                                <w:b/>
                                <w:spacing w:val="-10"/>
                                <w:sz w:val="28"/>
                              </w:rPr>
                              <w:t>5</w:t>
                            </w:r>
                          </w:p>
                        </w:tc>
                        <w:tc>
                          <w:tcPr>
                            <w:tcW w:w="3721" w:type="dxa"/>
                          </w:tcPr>
                          <w:p w14:paraId="5C37874F">
                            <w:pPr>
                              <w:pStyle w:val="9"/>
                              <w:jc w:val="left"/>
                              <w:rPr>
                                <w:sz w:val="24"/>
                              </w:rPr>
                            </w:pPr>
                          </w:p>
                        </w:tc>
                      </w:tr>
                      <w:tr w14:paraId="284AE7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40" w:hRule="atLeast"/>
                        </w:trPr>
                        <w:tc>
                          <w:tcPr>
                            <w:tcW w:w="881" w:type="dxa"/>
                          </w:tcPr>
                          <w:p w14:paraId="0C0021D3">
                            <w:pPr>
                              <w:pStyle w:val="9"/>
                              <w:spacing w:before="76"/>
                              <w:ind w:left="15" w:right="1"/>
                              <w:rPr>
                                <w:b/>
                                <w:sz w:val="28"/>
                              </w:rPr>
                            </w:pPr>
                            <w:r>
                              <w:rPr>
                                <w:b/>
                                <w:spacing w:val="-10"/>
                                <w:sz w:val="28"/>
                              </w:rPr>
                              <w:t>6</w:t>
                            </w:r>
                          </w:p>
                        </w:tc>
                        <w:tc>
                          <w:tcPr>
                            <w:tcW w:w="3721" w:type="dxa"/>
                          </w:tcPr>
                          <w:p w14:paraId="1F5AF6C5">
                            <w:pPr>
                              <w:pStyle w:val="9"/>
                              <w:jc w:val="left"/>
                              <w:rPr>
                                <w:sz w:val="24"/>
                              </w:rPr>
                            </w:pPr>
                          </w:p>
                        </w:tc>
                      </w:tr>
                      <w:tr w14:paraId="331DB7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28" w:hRule="atLeast"/>
                        </w:trPr>
                        <w:tc>
                          <w:tcPr>
                            <w:tcW w:w="881" w:type="dxa"/>
                          </w:tcPr>
                          <w:p w14:paraId="3582AD9B">
                            <w:pPr>
                              <w:pStyle w:val="9"/>
                              <w:spacing w:before="76"/>
                              <w:ind w:left="15" w:right="1"/>
                              <w:rPr>
                                <w:b/>
                                <w:sz w:val="28"/>
                              </w:rPr>
                            </w:pPr>
                            <w:r>
                              <w:rPr>
                                <w:b/>
                                <w:spacing w:val="-10"/>
                                <w:sz w:val="28"/>
                              </w:rPr>
                              <w:t>7</w:t>
                            </w:r>
                          </w:p>
                        </w:tc>
                        <w:tc>
                          <w:tcPr>
                            <w:tcW w:w="3721" w:type="dxa"/>
                          </w:tcPr>
                          <w:p w14:paraId="1E5D06AB">
                            <w:pPr>
                              <w:pStyle w:val="9"/>
                              <w:jc w:val="left"/>
                              <w:rPr>
                                <w:sz w:val="24"/>
                              </w:rPr>
                            </w:pPr>
                          </w:p>
                        </w:tc>
                      </w:tr>
                      <w:tr w14:paraId="05A0DF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31" w:hRule="atLeast"/>
                        </w:trPr>
                        <w:tc>
                          <w:tcPr>
                            <w:tcW w:w="881" w:type="dxa"/>
                          </w:tcPr>
                          <w:p w14:paraId="4E89F041">
                            <w:pPr>
                              <w:pStyle w:val="9"/>
                              <w:spacing w:before="76"/>
                              <w:ind w:left="15" w:right="1"/>
                              <w:rPr>
                                <w:b/>
                                <w:sz w:val="28"/>
                              </w:rPr>
                            </w:pPr>
                            <w:r>
                              <w:rPr>
                                <w:b/>
                                <w:spacing w:val="-10"/>
                                <w:sz w:val="28"/>
                              </w:rPr>
                              <w:t>8</w:t>
                            </w:r>
                          </w:p>
                        </w:tc>
                        <w:tc>
                          <w:tcPr>
                            <w:tcW w:w="3721" w:type="dxa"/>
                          </w:tcPr>
                          <w:p w14:paraId="4462B075">
                            <w:pPr>
                              <w:pStyle w:val="9"/>
                              <w:jc w:val="left"/>
                              <w:rPr>
                                <w:sz w:val="24"/>
                              </w:rPr>
                            </w:pPr>
                          </w:p>
                        </w:tc>
                      </w:tr>
                      <w:tr w14:paraId="1C82E8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28" w:hRule="atLeast"/>
                        </w:trPr>
                        <w:tc>
                          <w:tcPr>
                            <w:tcW w:w="881" w:type="dxa"/>
                          </w:tcPr>
                          <w:p w14:paraId="42F21DB4">
                            <w:pPr>
                              <w:pStyle w:val="9"/>
                              <w:spacing w:before="76"/>
                              <w:ind w:left="15" w:right="1"/>
                              <w:rPr>
                                <w:b/>
                                <w:sz w:val="28"/>
                              </w:rPr>
                            </w:pPr>
                            <w:r>
                              <w:rPr>
                                <w:b/>
                                <w:spacing w:val="-10"/>
                                <w:sz w:val="28"/>
                              </w:rPr>
                              <w:t>9</w:t>
                            </w:r>
                          </w:p>
                        </w:tc>
                        <w:tc>
                          <w:tcPr>
                            <w:tcW w:w="3721" w:type="dxa"/>
                          </w:tcPr>
                          <w:p w14:paraId="21A53892">
                            <w:pPr>
                              <w:pStyle w:val="9"/>
                              <w:jc w:val="left"/>
                              <w:rPr>
                                <w:sz w:val="24"/>
                              </w:rPr>
                            </w:pPr>
                          </w:p>
                        </w:tc>
                      </w:tr>
                      <w:tr w14:paraId="3491BD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31" w:hRule="atLeast"/>
                        </w:trPr>
                        <w:tc>
                          <w:tcPr>
                            <w:tcW w:w="881" w:type="dxa"/>
                          </w:tcPr>
                          <w:p w14:paraId="18F73073">
                            <w:pPr>
                              <w:pStyle w:val="9"/>
                              <w:spacing w:before="76"/>
                              <w:ind w:left="14" w:right="3"/>
                              <w:rPr>
                                <w:b/>
                                <w:sz w:val="28"/>
                              </w:rPr>
                            </w:pPr>
                            <w:r>
                              <w:rPr>
                                <w:b/>
                                <w:spacing w:val="-5"/>
                                <w:sz w:val="28"/>
                              </w:rPr>
                              <w:t>10</w:t>
                            </w:r>
                          </w:p>
                        </w:tc>
                        <w:tc>
                          <w:tcPr>
                            <w:tcW w:w="3721" w:type="dxa"/>
                          </w:tcPr>
                          <w:p w14:paraId="0863313A">
                            <w:pPr>
                              <w:pStyle w:val="9"/>
                              <w:jc w:val="left"/>
                              <w:rPr>
                                <w:sz w:val="24"/>
                              </w:rPr>
                            </w:pPr>
                          </w:p>
                        </w:tc>
                      </w:tr>
                      <w:tr w14:paraId="5DE9A2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81" w:hRule="atLeast"/>
                        </w:trPr>
                        <w:tc>
                          <w:tcPr>
                            <w:tcW w:w="881" w:type="dxa"/>
                          </w:tcPr>
                          <w:p w14:paraId="153B5E89">
                            <w:pPr>
                              <w:pStyle w:val="9"/>
                              <w:spacing w:before="197"/>
                              <w:ind w:left="14" w:right="3"/>
                              <w:rPr>
                                <w:b/>
                                <w:sz w:val="28"/>
                              </w:rPr>
                            </w:pPr>
                            <w:r>
                              <w:rPr>
                                <w:b/>
                                <w:spacing w:val="-5"/>
                                <w:sz w:val="28"/>
                              </w:rPr>
                              <w:t>11</w:t>
                            </w:r>
                          </w:p>
                        </w:tc>
                        <w:tc>
                          <w:tcPr>
                            <w:tcW w:w="3721" w:type="dxa"/>
                          </w:tcPr>
                          <w:p w14:paraId="3D693E6D">
                            <w:pPr>
                              <w:pStyle w:val="9"/>
                              <w:jc w:val="left"/>
                              <w:rPr>
                                <w:sz w:val="24"/>
                              </w:rPr>
                            </w:pPr>
                          </w:p>
                        </w:tc>
                      </w:tr>
                      <w:tr w14:paraId="631DFD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68" w:hRule="atLeast"/>
                        </w:trPr>
                        <w:tc>
                          <w:tcPr>
                            <w:tcW w:w="881" w:type="dxa"/>
                          </w:tcPr>
                          <w:p w14:paraId="535A909A">
                            <w:pPr>
                              <w:pStyle w:val="9"/>
                              <w:spacing w:before="194"/>
                              <w:ind w:left="14" w:right="3"/>
                              <w:rPr>
                                <w:b/>
                                <w:sz w:val="28"/>
                              </w:rPr>
                            </w:pPr>
                            <w:r>
                              <w:rPr>
                                <w:b/>
                                <w:spacing w:val="-5"/>
                                <w:sz w:val="28"/>
                              </w:rPr>
                              <w:t>12</w:t>
                            </w:r>
                          </w:p>
                        </w:tc>
                        <w:tc>
                          <w:tcPr>
                            <w:tcW w:w="3721" w:type="dxa"/>
                          </w:tcPr>
                          <w:p w14:paraId="2B25C810">
                            <w:pPr>
                              <w:pStyle w:val="9"/>
                              <w:jc w:val="left"/>
                              <w:rPr>
                                <w:sz w:val="24"/>
                              </w:rPr>
                            </w:pPr>
                          </w:p>
                        </w:tc>
                      </w:tr>
                      <w:tr w14:paraId="6B390A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71" w:hRule="atLeast"/>
                        </w:trPr>
                        <w:tc>
                          <w:tcPr>
                            <w:tcW w:w="881" w:type="dxa"/>
                          </w:tcPr>
                          <w:p w14:paraId="03BE8379">
                            <w:pPr>
                              <w:pStyle w:val="9"/>
                              <w:spacing w:before="196"/>
                              <w:ind w:left="14" w:right="3"/>
                              <w:rPr>
                                <w:b/>
                                <w:sz w:val="28"/>
                              </w:rPr>
                            </w:pPr>
                            <w:r>
                              <w:rPr>
                                <w:b/>
                                <w:spacing w:val="-5"/>
                                <w:sz w:val="28"/>
                              </w:rPr>
                              <w:t>13</w:t>
                            </w:r>
                          </w:p>
                        </w:tc>
                        <w:tc>
                          <w:tcPr>
                            <w:tcW w:w="3721" w:type="dxa"/>
                          </w:tcPr>
                          <w:p w14:paraId="523CE697">
                            <w:pPr>
                              <w:pStyle w:val="9"/>
                              <w:jc w:val="left"/>
                              <w:rPr>
                                <w:sz w:val="24"/>
                              </w:rPr>
                            </w:pPr>
                          </w:p>
                        </w:tc>
                      </w:tr>
                      <w:tr w14:paraId="21712D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68" w:hRule="atLeast"/>
                        </w:trPr>
                        <w:tc>
                          <w:tcPr>
                            <w:tcW w:w="881" w:type="dxa"/>
                          </w:tcPr>
                          <w:p w14:paraId="17EB0899">
                            <w:pPr>
                              <w:pStyle w:val="9"/>
                              <w:spacing w:before="194"/>
                              <w:ind w:left="14" w:right="3"/>
                              <w:rPr>
                                <w:b/>
                                <w:sz w:val="28"/>
                              </w:rPr>
                            </w:pPr>
                            <w:r>
                              <w:rPr>
                                <w:b/>
                                <w:spacing w:val="-5"/>
                                <w:sz w:val="28"/>
                              </w:rPr>
                              <w:t>14</w:t>
                            </w:r>
                          </w:p>
                        </w:tc>
                        <w:tc>
                          <w:tcPr>
                            <w:tcW w:w="3721" w:type="dxa"/>
                          </w:tcPr>
                          <w:p w14:paraId="5D4E3EDB">
                            <w:pPr>
                              <w:pStyle w:val="9"/>
                              <w:jc w:val="left"/>
                              <w:rPr>
                                <w:sz w:val="24"/>
                              </w:rPr>
                            </w:pPr>
                          </w:p>
                        </w:tc>
                      </w:tr>
                      <w:tr w14:paraId="0D55EA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71" w:hRule="atLeast"/>
                        </w:trPr>
                        <w:tc>
                          <w:tcPr>
                            <w:tcW w:w="881" w:type="dxa"/>
                          </w:tcPr>
                          <w:p w14:paraId="449245B1">
                            <w:pPr>
                              <w:pStyle w:val="9"/>
                              <w:spacing w:before="197"/>
                              <w:ind w:left="14" w:right="3"/>
                              <w:rPr>
                                <w:b/>
                                <w:sz w:val="28"/>
                              </w:rPr>
                            </w:pPr>
                            <w:r>
                              <w:rPr>
                                <w:b/>
                                <w:spacing w:val="-5"/>
                                <w:sz w:val="28"/>
                              </w:rPr>
                              <w:t>15</w:t>
                            </w:r>
                          </w:p>
                        </w:tc>
                        <w:tc>
                          <w:tcPr>
                            <w:tcW w:w="3721" w:type="dxa"/>
                          </w:tcPr>
                          <w:p w14:paraId="3B37342A">
                            <w:pPr>
                              <w:pStyle w:val="9"/>
                              <w:jc w:val="left"/>
                              <w:rPr>
                                <w:sz w:val="24"/>
                              </w:rPr>
                            </w:pPr>
                          </w:p>
                        </w:tc>
                      </w:tr>
                      <w:tr w14:paraId="0B004A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78" w:hRule="atLeast"/>
                        </w:trPr>
                        <w:tc>
                          <w:tcPr>
                            <w:tcW w:w="881" w:type="dxa"/>
                          </w:tcPr>
                          <w:p w14:paraId="56DA701F">
                            <w:pPr>
                              <w:pStyle w:val="9"/>
                              <w:spacing w:before="194"/>
                              <w:ind w:left="14" w:right="3"/>
                              <w:rPr>
                                <w:b/>
                                <w:sz w:val="28"/>
                              </w:rPr>
                            </w:pPr>
                            <w:r>
                              <w:rPr>
                                <w:b/>
                                <w:spacing w:val="-5"/>
                                <w:sz w:val="28"/>
                              </w:rPr>
                              <w:t>16</w:t>
                            </w:r>
                          </w:p>
                        </w:tc>
                        <w:tc>
                          <w:tcPr>
                            <w:tcW w:w="3721" w:type="dxa"/>
                          </w:tcPr>
                          <w:p w14:paraId="6C62DF28">
                            <w:pPr>
                              <w:pStyle w:val="9"/>
                              <w:jc w:val="left"/>
                              <w:rPr>
                                <w:sz w:val="24"/>
                              </w:rPr>
                            </w:pPr>
                          </w:p>
                        </w:tc>
                      </w:tr>
                      <w:tr w14:paraId="62E76D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71" w:hRule="atLeast"/>
                        </w:trPr>
                        <w:tc>
                          <w:tcPr>
                            <w:tcW w:w="881" w:type="dxa"/>
                          </w:tcPr>
                          <w:p w14:paraId="40AF0C3C">
                            <w:pPr>
                              <w:pStyle w:val="9"/>
                              <w:spacing w:before="196"/>
                              <w:ind w:left="14" w:right="3"/>
                              <w:rPr>
                                <w:b/>
                                <w:sz w:val="28"/>
                              </w:rPr>
                            </w:pPr>
                            <w:r>
                              <w:rPr>
                                <w:b/>
                                <w:spacing w:val="-5"/>
                                <w:sz w:val="28"/>
                              </w:rPr>
                              <w:t>17</w:t>
                            </w:r>
                          </w:p>
                        </w:tc>
                        <w:tc>
                          <w:tcPr>
                            <w:tcW w:w="3721" w:type="dxa"/>
                          </w:tcPr>
                          <w:p w14:paraId="4F8DE1E3">
                            <w:pPr>
                              <w:pStyle w:val="9"/>
                              <w:jc w:val="left"/>
                              <w:rPr>
                                <w:sz w:val="24"/>
                              </w:rPr>
                            </w:pPr>
                          </w:p>
                        </w:tc>
                      </w:tr>
                      <w:tr w14:paraId="23140E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68" w:hRule="atLeast"/>
                        </w:trPr>
                        <w:tc>
                          <w:tcPr>
                            <w:tcW w:w="881" w:type="dxa"/>
                          </w:tcPr>
                          <w:p w14:paraId="102C8966">
                            <w:pPr>
                              <w:pStyle w:val="9"/>
                              <w:spacing w:before="196"/>
                              <w:ind w:left="14" w:right="3"/>
                              <w:rPr>
                                <w:b/>
                                <w:sz w:val="28"/>
                              </w:rPr>
                            </w:pPr>
                            <w:r>
                              <w:rPr>
                                <w:b/>
                                <w:spacing w:val="-5"/>
                                <w:sz w:val="28"/>
                              </w:rPr>
                              <w:t>18</w:t>
                            </w:r>
                          </w:p>
                        </w:tc>
                        <w:tc>
                          <w:tcPr>
                            <w:tcW w:w="3721" w:type="dxa"/>
                          </w:tcPr>
                          <w:p w14:paraId="2BC15C5C">
                            <w:pPr>
                              <w:pStyle w:val="9"/>
                              <w:jc w:val="left"/>
                              <w:rPr>
                                <w:sz w:val="24"/>
                              </w:rPr>
                            </w:pPr>
                          </w:p>
                        </w:tc>
                      </w:tr>
                      <w:tr w14:paraId="058736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71" w:hRule="atLeast"/>
                        </w:trPr>
                        <w:tc>
                          <w:tcPr>
                            <w:tcW w:w="881" w:type="dxa"/>
                          </w:tcPr>
                          <w:p w14:paraId="4994F0D5">
                            <w:pPr>
                              <w:pStyle w:val="9"/>
                              <w:spacing w:before="196"/>
                              <w:ind w:left="14" w:right="3"/>
                              <w:rPr>
                                <w:b/>
                                <w:sz w:val="28"/>
                              </w:rPr>
                            </w:pPr>
                            <w:r>
                              <w:rPr>
                                <w:b/>
                                <w:spacing w:val="-5"/>
                                <w:sz w:val="28"/>
                              </w:rPr>
                              <w:t>19</w:t>
                            </w:r>
                          </w:p>
                        </w:tc>
                        <w:tc>
                          <w:tcPr>
                            <w:tcW w:w="3721" w:type="dxa"/>
                          </w:tcPr>
                          <w:p w14:paraId="5D54670C">
                            <w:pPr>
                              <w:pStyle w:val="9"/>
                              <w:jc w:val="left"/>
                              <w:rPr>
                                <w:sz w:val="24"/>
                              </w:rPr>
                            </w:pPr>
                          </w:p>
                        </w:tc>
                      </w:tr>
                      <w:tr w14:paraId="698496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71" w:hRule="atLeast"/>
                        </w:trPr>
                        <w:tc>
                          <w:tcPr>
                            <w:tcW w:w="881" w:type="dxa"/>
                          </w:tcPr>
                          <w:p w14:paraId="0E231FEF">
                            <w:pPr>
                              <w:pStyle w:val="9"/>
                              <w:spacing w:before="197"/>
                              <w:ind w:left="14" w:right="3"/>
                              <w:rPr>
                                <w:b/>
                                <w:sz w:val="28"/>
                              </w:rPr>
                            </w:pPr>
                            <w:r>
                              <w:rPr>
                                <w:b/>
                                <w:spacing w:val="-5"/>
                                <w:sz w:val="28"/>
                              </w:rPr>
                              <w:t>20</w:t>
                            </w:r>
                          </w:p>
                        </w:tc>
                        <w:tc>
                          <w:tcPr>
                            <w:tcW w:w="3721" w:type="dxa"/>
                          </w:tcPr>
                          <w:p w14:paraId="5BC59B3E">
                            <w:pPr>
                              <w:pStyle w:val="9"/>
                              <w:jc w:val="left"/>
                              <w:rPr>
                                <w:sz w:val="24"/>
                              </w:rPr>
                            </w:pPr>
                          </w:p>
                        </w:tc>
                      </w:tr>
                    </w:tbl>
                    <w:p w14:paraId="593D1EF4">
                      <w:pPr>
                        <w:pStyle w:val="6"/>
                      </w:pPr>
                    </w:p>
                  </w:txbxContent>
                </v:textbox>
                <w10:wrap type="none"/>
                <w10:anchorlock/>
              </v:shape>
            </w:pict>
          </mc:Fallback>
        </mc:AlternateContent>
      </w:r>
    </w:p>
    <w:p w14:paraId="1AD83D6F">
      <w:pPr>
        <w:spacing w:after="0" w:line="240" w:lineRule="auto"/>
        <w:jc w:val="left"/>
        <w:rPr>
          <w:sz w:val="20"/>
        </w:rPr>
        <w:sectPr>
          <w:type w:val="continuous"/>
          <w:pgSz w:w="11930" w:h="16850"/>
          <w:pgMar w:top="1300" w:right="992" w:bottom="1060" w:left="992" w:header="672" w:footer="854" w:gutter="0"/>
          <w:cols w:space="720" w:num="1"/>
        </w:sectPr>
      </w:pPr>
    </w:p>
    <w:p w14:paraId="1CF3A122">
      <w:pPr>
        <w:pStyle w:val="6"/>
        <w:spacing w:before="6"/>
        <w:rPr>
          <w:b/>
        </w:rPr>
      </w:pPr>
    </w:p>
    <w:p w14:paraId="26257F1D">
      <w:pPr>
        <w:spacing w:before="0"/>
        <w:ind w:left="1593" w:right="1613" w:firstLine="0"/>
        <w:jc w:val="center"/>
        <w:rPr>
          <w:b/>
          <w:sz w:val="28"/>
        </w:rPr>
      </w:pPr>
      <w:r>
        <w:rPr>
          <w:b/>
          <w:spacing w:val="-2"/>
          <w:sz w:val="28"/>
        </w:rPr>
        <w:t>Writing</w:t>
      </w:r>
    </w:p>
    <w:p w14:paraId="2F748E7C">
      <w:pPr>
        <w:pStyle w:val="6"/>
        <w:spacing w:before="106"/>
        <w:rPr>
          <w:b/>
          <w:sz w:val="20"/>
        </w:rPr>
      </w:pPr>
      <w:r>
        <w:rPr>
          <w:b/>
          <w:sz w:val="20"/>
        </w:rPr>
        <mc:AlternateContent>
          <mc:Choice Requires="wps">
            <w:drawing>
              <wp:anchor distT="0" distB="0" distL="0" distR="0" simplePos="0" relativeHeight="251677696" behindDoc="1" locked="0" layoutInCell="1" allowOverlap="1">
                <wp:simplePos x="0" y="0"/>
                <wp:positionH relativeFrom="page">
                  <wp:posOffset>647700</wp:posOffset>
                </wp:positionH>
                <wp:positionV relativeFrom="paragraph">
                  <wp:posOffset>228600</wp:posOffset>
                </wp:positionV>
                <wp:extent cx="6120765" cy="1270"/>
                <wp:effectExtent l="0" t="0" r="0" b="0"/>
                <wp:wrapTopAndBottom/>
                <wp:docPr id="49" name="Graphic 49"/>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49" o:spid="_x0000_s1026" o:spt="100" style="position:absolute;left:0pt;margin-left:51pt;margin-top:18pt;height:0.1pt;width:481.95pt;mso-position-horizontal-relative:page;mso-wrap-distance-bottom:0pt;mso-wrap-distance-top:0pt;z-index:-251638784;mso-width-relative:page;mso-height-relative:page;" filled="f" stroked="t" coordsize="6120765,1" o:gfxdata="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I3ATxXVAAAACgEAAA8AAAAAAAAAAQAg&#10;AAAAIgAAAGRycy9kb3ducmV2LnhtbFBLAQIUABQAAAAIAIdO4kDV5KAaEQIAAHwEAAAOAAAAAAAA&#10;AAEAIAAAACQBAABkcnMvZTJvRG9jLnhtbFBLBQYAAAAABgAGAFkBAACnBQAAAAA=&#10;" path="m0,0l6120765,0e">
                <v:fill on="f" focussize="0,0"/>
                <v:stroke weight="0.5pt" color="#000000" joinstyle="round"/>
                <v:imagedata o:title=""/>
                <o:lock v:ext="edit" aspectratio="f"/>
                <v:textbox inset="0mm,0mm,0mm,0mm"/>
                <w10:wrap type="topAndBottom"/>
              </v:shape>
            </w:pict>
          </mc:Fallback>
        </mc:AlternateContent>
      </w:r>
    </w:p>
    <w:p w14:paraId="04C33768">
      <w:pPr>
        <w:pStyle w:val="6"/>
        <w:rPr>
          <w:b/>
          <w:sz w:val="20"/>
        </w:rPr>
      </w:pPr>
    </w:p>
    <w:p w14:paraId="26180EAA">
      <w:pPr>
        <w:pStyle w:val="6"/>
        <w:spacing w:before="31"/>
        <w:rPr>
          <w:b/>
          <w:sz w:val="20"/>
        </w:rPr>
      </w:pPr>
      <w:r>
        <w:rPr>
          <w:b/>
          <w:sz w:val="20"/>
        </w:rPr>
        <mc:AlternateContent>
          <mc:Choice Requires="wps">
            <w:drawing>
              <wp:anchor distT="0" distB="0" distL="0" distR="0" simplePos="0" relativeHeight="251677696" behindDoc="1" locked="0" layoutInCell="1" allowOverlap="1">
                <wp:simplePos x="0" y="0"/>
                <wp:positionH relativeFrom="page">
                  <wp:posOffset>647700</wp:posOffset>
                </wp:positionH>
                <wp:positionV relativeFrom="paragraph">
                  <wp:posOffset>180975</wp:posOffset>
                </wp:positionV>
                <wp:extent cx="6120765" cy="1270"/>
                <wp:effectExtent l="0" t="0" r="0" b="0"/>
                <wp:wrapTopAndBottom/>
                <wp:docPr id="50" name="Graphic 50"/>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37">
                          <a:solidFill>
                            <a:srgbClr val="000000"/>
                          </a:solidFill>
                          <a:prstDash val="solid"/>
                        </a:ln>
                      </wps:spPr>
                      <wps:bodyPr wrap="square" lIns="0" tIns="0" rIns="0" bIns="0" rtlCol="0">
                        <a:noAutofit/>
                      </wps:bodyPr>
                    </wps:wsp>
                  </a:graphicData>
                </a:graphic>
              </wp:anchor>
            </w:drawing>
          </mc:Choice>
          <mc:Fallback>
            <w:pict>
              <v:shape id="Graphic 50" o:spid="_x0000_s1026" o:spt="100" style="position:absolute;left:0pt;margin-left:51pt;margin-top:14.25pt;height:0.1pt;width:481.95pt;mso-position-horizontal-relative:page;mso-wrap-distance-bottom:0pt;mso-wrap-distance-top:0pt;z-index:-251638784;mso-width-relative:page;mso-height-relative:page;" filled="f" stroked="t" coordsize="6120765,1" o:gfxdata="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jTQeLWAAAACgEAAA8AAAAAAAAAAQAg&#10;AAAAIgAAAGRycy9kb3ducmV2LnhtbFBLAQIUABQAAAAIAIdO4kA7guZMEAIAAHwEAAAOAAAAAAAA&#10;AAEAIAAAACUBAABkcnMvZTJvRG9jLnhtbFBLBQYAAAAABgAGAFkBAACnBQAAAAA=&#10;" path="m0,0l6120765,0e">
                <v:fill on="f" focussize="0,0"/>
                <v:stroke weight="0.498976377952756pt" color="#000000" joinstyle="round"/>
                <v:imagedata o:title=""/>
                <o:lock v:ext="edit" aspectratio="f"/>
                <v:textbox inset="0mm,0mm,0mm,0mm"/>
                <w10:wrap type="topAndBottom"/>
              </v:shape>
            </w:pict>
          </mc:Fallback>
        </mc:AlternateContent>
      </w:r>
    </w:p>
    <w:p w14:paraId="44E270FF">
      <w:pPr>
        <w:pStyle w:val="6"/>
        <w:rPr>
          <w:b/>
          <w:sz w:val="20"/>
        </w:rPr>
      </w:pPr>
    </w:p>
    <w:p w14:paraId="61CBE406">
      <w:pPr>
        <w:pStyle w:val="6"/>
        <w:spacing w:before="41"/>
        <w:rPr>
          <w:b/>
          <w:sz w:val="20"/>
        </w:rPr>
      </w:pPr>
      <w:r>
        <w:rPr>
          <w:b/>
          <w:sz w:val="20"/>
        </w:rPr>
        <mc:AlternateContent>
          <mc:Choice Requires="wps">
            <w:drawing>
              <wp:anchor distT="0" distB="0" distL="0" distR="0" simplePos="0" relativeHeight="251678720" behindDoc="1" locked="0" layoutInCell="1" allowOverlap="1">
                <wp:simplePos x="0" y="0"/>
                <wp:positionH relativeFrom="page">
                  <wp:posOffset>647700</wp:posOffset>
                </wp:positionH>
                <wp:positionV relativeFrom="paragraph">
                  <wp:posOffset>187325</wp:posOffset>
                </wp:positionV>
                <wp:extent cx="6120765" cy="1270"/>
                <wp:effectExtent l="0" t="0" r="0" b="0"/>
                <wp:wrapTopAndBottom/>
                <wp:docPr id="51" name="Graphic 51"/>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51" o:spid="_x0000_s1026" o:spt="100" style="position:absolute;left:0pt;margin-left:51pt;margin-top:14.75pt;height:0.1pt;width:481.95pt;mso-position-horizontal-relative:page;mso-wrap-distance-bottom:0pt;mso-wrap-distance-top:0pt;z-index:-251637760;mso-width-relative:page;mso-height-relative:page;" filled="f" stroked="t" coordsize="6120765,1" o:gfxdata="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O/OTydUAAAAKAQAADwAAAAAAAAABACAA&#10;AAAiAAAAZHJzL2Rvd25yZXYueG1sUEsBAhQAFAAAAAgAh07iQIW1ARMQAgAAfAQAAA4AAAAAAAAA&#10;AQAgAAAAJAEAAGRycy9lMm9Eb2MueG1sUEsFBgAAAAAGAAYAWQEAAKYFAAAAAA==&#10;" path="m0,0l6120765,0e">
                <v:fill on="f" focussize="0,0"/>
                <v:stroke weight="0.5pt" color="#000000" joinstyle="round"/>
                <v:imagedata o:title=""/>
                <o:lock v:ext="edit" aspectratio="f"/>
                <v:textbox inset="0mm,0mm,0mm,0mm"/>
                <w10:wrap type="topAndBottom"/>
              </v:shape>
            </w:pict>
          </mc:Fallback>
        </mc:AlternateContent>
      </w:r>
    </w:p>
    <w:p w14:paraId="29DBDFAB">
      <w:pPr>
        <w:pStyle w:val="6"/>
        <w:rPr>
          <w:b/>
          <w:sz w:val="20"/>
        </w:rPr>
      </w:pPr>
    </w:p>
    <w:p w14:paraId="226AB36C">
      <w:pPr>
        <w:pStyle w:val="6"/>
        <w:spacing w:before="31"/>
        <w:rPr>
          <w:b/>
          <w:sz w:val="20"/>
        </w:rPr>
      </w:pPr>
      <w:r>
        <w:rPr>
          <w:b/>
          <w:sz w:val="20"/>
        </w:rPr>
        <mc:AlternateContent>
          <mc:Choice Requires="wps">
            <w:drawing>
              <wp:anchor distT="0" distB="0" distL="0" distR="0" simplePos="0" relativeHeight="251678720" behindDoc="1" locked="0" layoutInCell="1" allowOverlap="1">
                <wp:simplePos x="0" y="0"/>
                <wp:positionH relativeFrom="page">
                  <wp:posOffset>647700</wp:posOffset>
                </wp:positionH>
                <wp:positionV relativeFrom="paragraph">
                  <wp:posOffset>180975</wp:posOffset>
                </wp:positionV>
                <wp:extent cx="6120765" cy="1270"/>
                <wp:effectExtent l="0" t="0" r="0" b="0"/>
                <wp:wrapTopAndBottom/>
                <wp:docPr id="52" name="Graphic 52"/>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52" o:spid="_x0000_s1026" o:spt="100" style="position:absolute;left:0pt;margin-left:51pt;margin-top:14.25pt;height:0.1pt;width:481.95pt;mso-position-horizontal-relative:page;mso-wrap-distance-bottom:0pt;mso-wrap-distance-top:0pt;z-index:-251637760;mso-width-relative:page;mso-height-relative:page;" filled="f" stroked="t" coordsize="6120765,1" o:gfxdata="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nzV8IdUAAAAKAQAADwAAAAAAAAABACAA&#10;AAAiAAAAZHJzL2Rvd25yZXYueG1sUEsBAhQAFAAAAAgAh07iQMjHTrEQAgAAfAQAAA4AAAAAAAAA&#10;AQAgAAAAJAEAAGRycy9lMm9Eb2MueG1sUEsFBgAAAAAGAAYAWQEAAKYFAAAAAA==&#10;" path="m0,0l6120765,0e">
                <v:fill on="f" focussize="0,0"/>
                <v:stroke weight="0.5pt" color="#000000" joinstyle="round"/>
                <v:imagedata o:title=""/>
                <o:lock v:ext="edit" aspectratio="f"/>
                <v:textbox inset="0mm,0mm,0mm,0mm"/>
                <w10:wrap type="topAndBottom"/>
              </v:shape>
            </w:pict>
          </mc:Fallback>
        </mc:AlternateContent>
      </w:r>
    </w:p>
    <w:p w14:paraId="4DAC5C28">
      <w:pPr>
        <w:pStyle w:val="6"/>
        <w:rPr>
          <w:b/>
          <w:sz w:val="20"/>
        </w:rPr>
      </w:pPr>
    </w:p>
    <w:p w14:paraId="57829D67">
      <w:pPr>
        <w:pStyle w:val="6"/>
        <w:spacing w:before="31"/>
        <w:rPr>
          <w:b/>
          <w:sz w:val="20"/>
        </w:rPr>
      </w:pPr>
      <w:r>
        <w:rPr>
          <w:b/>
          <w:sz w:val="20"/>
        </w:rPr>
        <mc:AlternateContent>
          <mc:Choice Requires="wps">
            <w:drawing>
              <wp:anchor distT="0" distB="0" distL="0" distR="0" simplePos="0" relativeHeight="251679744" behindDoc="1" locked="0" layoutInCell="1" allowOverlap="1">
                <wp:simplePos x="0" y="0"/>
                <wp:positionH relativeFrom="page">
                  <wp:posOffset>647700</wp:posOffset>
                </wp:positionH>
                <wp:positionV relativeFrom="paragraph">
                  <wp:posOffset>180975</wp:posOffset>
                </wp:positionV>
                <wp:extent cx="6120765" cy="1270"/>
                <wp:effectExtent l="0" t="0" r="0" b="0"/>
                <wp:wrapTopAndBottom/>
                <wp:docPr id="53" name="Graphic 53"/>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53" o:spid="_x0000_s1026" o:spt="100" style="position:absolute;left:0pt;margin-left:51pt;margin-top:14.25pt;height:0.1pt;width:481.95pt;mso-position-horizontal-relative:page;mso-wrap-distance-bottom:0pt;mso-wrap-distance-top:0pt;z-index:-251636736;mso-width-relative:page;mso-height-relative:page;" filled="f" stroked="t" coordsize="6120765,1" o:gfxdata="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81fCHVAAAACgEAAA8AAAAAAAAAAQAg&#10;AAAAIgAAAGRycy9kb3ducmV2LnhtbFBLAQIUABQAAAAIAIdO4kDz6YvQEQIAAHwEAAAOAAAAAAAA&#10;AAEAIAAAACQBAABkcnMvZTJvRG9jLnhtbFBLBQYAAAAABgAGAFkBAACnBQAAAAA=&#10;" path="m0,0l6120765,0e">
                <v:fill on="f" focussize="0,0"/>
                <v:stroke weight="0.5pt" color="#000000" joinstyle="round"/>
                <v:imagedata o:title=""/>
                <o:lock v:ext="edit" aspectratio="f"/>
                <v:textbox inset="0mm,0mm,0mm,0mm"/>
                <w10:wrap type="topAndBottom"/>
              </v:shape>
            </w:pict>
          </mc:Fallback>
        </mc:AlternateContent>
      </w:r>
    </w:p>
    <w:p w14:paraId="038CD786">
      <w:pPr>
        <w:pStyle w:val="6"/>
        <w:rPr>
          <w:b/>
          <w:sz w:val="20"/>
        </w:rPr>
      </w:pPr>
    </w:p>
    <w:p w14:paraId="3DC5A2FB">
      <w:pPr>
        <w:pStyle w:val="6"/>
        <w:spacing w:before="31"/>
        <w:rPr>
          <w:b/>
          <w:sz w:val="20"/>
        </w:rPr>
      </w:pPr>
      <w:r>
        <w:rPr>
          <w:b/>
          <w:sz w:val="20"/>
        </w:rPr>
        <mc:AlternateContent>
          <mc:Choice Requires="wps">
            <w:drawing>
              <wp:anchor distT="0" distB="0" distL="0" distR="0" simplePos="0" relativeHeight="251679744" behindDoc="1" locked="0" layoutInCell="1" allowOverlap="1">
                <wp:simplePos x="0" y="0"/>
                <wp:positionH relativeFrom="page">
                  <wp:posOffset>647700</wp:posOffset>
                </wp:positionH>
                <wp:positionV relativeFrom="paragraph">
                  <wp:posOffset>180975</wp:posOffset>
                </wp:positionV>
                <wp:extent cx="6120765" cy="1270"/>
                <wp:effectExtent l="0" t="0" r="0" b="0"/>
                <wp:wrapTopAndBottom/>
                <wp:docPr id="54" name="Graphic 54"/>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54" o:spid="_x0000_s1026" o:spt="100" style="position:absolute;left:0pt;margin-left:51pt;margin-top:14.25pt;height:0.1pt;width:481.95pt;mso-position-horizontal-relative:page;mso-wrap-distance-bottom:0pt;mso-wrap-distance-top:0pt;z-index:-251636736;mso-width-relative:page;mso-height-relative:page;" filled="f" stroked="t" coordsize="6120765,1" o:gfxdata="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81fCHVAAAACgEAAA8AAAAAAAAAAQAg&#10;AAAAIgAAAGRycy9kb3ducmV2LnhtbFBLAQIUABQAAAAIAIdO4kATJaEuEQIAAHwEAAAOAAAAAAAA&#10;AAEAIAAAACQBAABkcnMvZTJvRG9jLnhtbFBLBQYAAAAABgAGAFkBAACnBQAAAAA=&#10;" path="m0,0l6120765,0e">
                <v:fill on="f" focussize="0,0"/>
                <v:stroke weight="0.5pt" color="#000000" joinstyle="round"/>
                <v:imagedata o:title=""/>
                <o:lock v:ext="edit" aspectratio="f"/>
                <v:textbox inset="0mm,0mm,0mm,0mm"/>
                <w10:wrap type="topAndBottom"/>
              </v:shape>
            </w:pict>
          </mc:Fallback>
        </mc:AlternateContent>
      </w:r>
    </w:p>
    <w:p w14:paraId="3C437CA2">
      <w:pPr>
        <w:pStyle w:val="6"/>
        <w:rPr>
          <w:b/>
          <w:sz w:val="20"/>
        </w:rPr>
      </w:pPr>
    </w:p>
    <w:p w14:paraId="15DA88E2">
      <w:pPr>
        <w:pStyle w:val="6"/>
        <w:spacing w:before="41"/>
        <w:rPr>
          <w:b/>
          <w:sz w:val="20"/>
        </w:rPr>
      </w:pPr>
      <w:r>
        <w:rPr>
          <w:b/>
          <w:sz w:val="20"/>
        </w:rPr>
        <mc:AlternateContent>
          <mc:Choice Requires="wps">
            <w:drawing>
              <wp:anchor distT="0" distB="0" distL="0" distR="0" simplePos="0" relativeHeight="251680768" behindDoc="1" locked="0" layoutInCell="1" allowOverlap="1">
                <wp:simplePos x="0" y="0"/>
                <wp:positionH relativeFrom="page">
                  <wp:posOffset>647700</wp:posOffset>
                </wp:positionH>
                <wp:positionV relativeFrom="paragraph">
                  <wp:posOffset>187325</wp:posOffset>
                </wp:positionV>
                <wp:extent cx="6120765" cy="1270"/>
                <wp:effectExtent l="0" t="0" r="0" b="0"/>
                <wp:wrapTopAndBottom/>
                <wp:docPr id="55" name="Graphic 55"/>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55" o:spid="_x0000_s1026" o:spt="100" style="position:absolute;left:0pt;margin-left:51pt;margin-top:14.75pt;height:0.1pt;width:481.95pt;mso-position-horizontal-relative:page;mso-wrap-distance-bottom:0pt;mso-wrap-distance-top:0pt;z-index:-251635712;mso-width-relative:page;mso-height-relative:page;" filled="f" stroked="t" coordsize="6120765,1" o:gfxdata="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O/OTydUAAAAKAQAADwAAAAAAAAABACAA&#10;AAAiAAAAZHJzL2Rvd25yZXYueG1sUEsBAhQAFAAAAAgAh07iQCgLZE8QAgAAfAQAAA4AAAAAAAAA&#10;AQAgAAAAJAEAAGRycy9lMm9Eb2MueG1sUEsFBgAAAAAGAAYAWQEAAKYFAAAAAA==&#10;" path="m0,0l6120765,0e">
                <v:fill on="f" focussize="0,0"/>
                <v:stroke weight="0.5pt" color="#000000" joinstyle="round"/>
                <v:imagedata o:title=""/>
                <o:lock v:ext="edit" aspectratio="f"/>
                <v:textbox inset="0mm,0mm,0mm,0mm"/>
                <w10:wrap type="topAndBottom"/>
              </v:shape>
            </w:pict>
          </mc:Fallback>
        </mc:AlternateContent>
      </w:r>
    </w:p>
    <w:p w14:paraId="19E93C2C">
      <w:pPr>
        <w:pStyle w:val="6"/>
        <w:rPr>
          <w:b/>
          <w:sz w:val="20"/>
        </w:rPr>
      </w:pPr>
    </w:p>
    <w:p w14:paraId="32FF4265">
      <w:pPr>
        <w:pStyle w:val="6"/>
        <w:spacing w:before="31"/>
        <w:rPr>
          <w:b/>
          <w:sz w:val="20"/>
        </w:rPr>
      </w:pPr>
      <w:r>
        <w:rPr>
          <w:b/>
          <w:sz w:val="20"/>
        </w:rPr>
        <mc:AlternateContent>
          <mc:Choice Requires="wps">
            <w:drawing>
              <wp:anchor distT="0" distB="0" distL="0" distR="0" simplePos="0" relativeHeight="251680768" behindDoc="1" locked="0" layoutInCell="1" allowOverlap="1">
                <wp:simplePos x="0" y="0"/>
                <wp:positionH relativeFrom="page">
                  <wp:posOffset>647700</wp:posOffset>
                </wp:positionH>
                <wp:positionV relativeFrom="paragraph">
                  <wp:posOffset>180975</wp:posOffset>
                </wp:positionV>
                <wp:extent cx="6120765" cy="1270"/>
                <wp:effectExtent l="0" t="0" r="0" b="0"/>
                <wp:wrapTopAndBottom/>
                <wp:docPr id="56" name="Graphic 56"/>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56" o:spid="_x0000_s1026" o:spt="100" style="position:absolute;left:0pt;margin-left:51pt;margin-top:14.25pt;height:0.1pt;width:481.95pt;mso-position-horizontal-relative:page;mso-wrap-distance-bottom:0pt;mso-wrap-distance-top:0pt;z-index:-251635712;mso-width-relative:page;mso-height-relative:page;" filled="f" stroked="t" coordsize="6120765,1" o:gfxdata="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nzV8IdUAAAAKAQAADwAAAAAAAAABACAA&#10;AAAiAAAAZHJzL2Rvd25yZXYueG1sUEsBAhQAFAAAAAgAh07iQGV5K+0QAgAAfAQAAA4AAAAAAAAA&#10;AQAgAAAAJAEAAGRycy9lMm9Eb2MueG1sUEsFBgAAAAAGAAYAWQEAAKYFAAAAAA==&#10;" path="m0,0l6120765,0e">
                <v:fill on="f" focussize="0,0"/>
                <v:stroke weight="0.5pt" color="#000000" joinstyle="round"/>
                <v:imagedata o:title=""/>
                <o:lock v:ext="edit" aspectratio="f"/>
                <v:textbox inset="0mm,0mm,0mm,0mm"/>
                <w10:wrap type="topAndBottom"/>
              </v:shape>
            </w:pict>
          </mc:Fallback>
        </mc:AlternateContent>
      </w:r>
    </w:p>
    <w:p w14:paraId="656BEF11">
      <w:pPr>
        <w:pStyle w:val="6"/>
        <w:rPr>
          <w:b/>
          <w:sz w:val="20"/>
        </w:rPr>
      </w:pPr>
    </w:p>
    <w:p w14:paraId="27CF9020">
      <w:pPr>
        <w:pStyle w:val="6"/>
        <w:spacing w:before="31"/>
        <w:rPr>
          <w:b/>
          <w:sz w:val="20"/>
        </w:rPr>
      </w:pPr>
      <w:r>
        <w:rPr>
          <w:b/>
          <w:sz w:val="20"/>
        </w:rPr>
        <mc:AlternateContent>
          <mc:Choice Requires="wps">
            <w:drawing>
              <wp:anchor distT="0" distB="0" distL="0" distR="0" simplePos="0" relativeHeight="251681792" behindDoc="1" locked="0" layoutInCell="1" allowOverlap="1">
                <wp:simplePos x="0" y="0"/>
                <wp:positionH relativeFrom="page">
                  <wp:posOffset>647700</wp:posOffset>
                </wp:positionH>
                <wp:positionV relativeFrom="paragraph">
                  <wp:posOffset>180975</wp:posOffset>
                </wp:positionV>
                <wp:extent cx="6120765" cy="1270"/>
                <wp:effectExtent l="0" t="0" r="0" b="0"/>
                <wp:wrapTopAndBottom/>
                <wp:docPr id="57" name="Graphic 57"/>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57" o:spid="_x0000_s1026" o:spt="100" style="position:absolute;left:0pt;margin-left:51pt;margin-top:14.25pt;height:0.1pt;width:481.95pt;mso-position-horizontal-relative:page;mso-wrap-distance-bottom:0pt;mso-wrap-distance-top:0pt;z-index:-251634688;mso-width-relative:page;mso-height-relative:page;" filled="f" stroked="t" coordsize="6120765,1" o:gfxdata="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nzV8IdUAAAAKAQAADwAAAAAAAAABACAA&#10;AAAiAAAAZHJzL2Rvd25yZXYueG1sUEsBAhQAFAAAAAgAh07iQF5X7owQAgAAfAQAAA4AAAAAAAAA&#10;AQAgAAAAJAEAAGRycy9lMm9Eb2MueG1sUEsFBgAAAAAGAAYAWQEAAKYFAAAAAA==&#10;" path="m0,0l6120765,0e">
                <v:fill on="f" focussize="0,0"/>
                <v:stroke weight="0.5pt" color="#000000" joinstyle="round"/>
                <v:imagedata o:title=""/>
                <o:lock v:ext="edit" aspectratio="f"/>
                <v:textbox inset="0mm,0mm,0mm,0mm"/>
                <w10:wrap type="topAndBottom"/>
              </v:shape>
            </w:pict>
          </mc:Fallback>
        </mc:AlternateContent>
      </w:r>
    </w:p>
    <w:p w14:paraId="012EA964">
      <w:pPr>
        <w:pStyle w:val="6"/>
        <w:rPr>
          <w:b/>
          <w:sz w:val="20"/>
        </w:rPr>
      </w:pPr>
    </w:p>
    <w:p w14:paraId="27A31A03">
      <w:pPr>
        <w:pStyle w:val="6"/>
        <w:spacing w:before="41"/>
        <w:rPr>
          <w:b/>
          <w:sz w:val="20"/>
        </w:rPr>
      </w:pPr>
      <w:r>
        <w:rPr>
          <w:b/>
          <w:sz w:val="20"/>
        </w:rPr>
        <mc:AlternateContent>
          <mc:Choice Requires="wps">
            <w:drawing>
              <wp:anchor distT="0" distB="0" distL="0" distR="0" simplePos="0" relativeHeight="251681792" behindDoc="1" locked="0" layoutInCell="1" allowOverlap="1">
                <wp:simplePos x="0" y="0"/>
                <wp:positionH relativeFrom="page">
                  <wp:posOffset>647700</wp:posOffset>
                </wp:positionH>
                <wp:positionV relativeFrom="paragraph">
                  <wp:posOffset>187325</wp:posOffset>
                </wp:positionV>
                <wp:extent cx="6120765" cy="1270"/>
                <wp:effectExtent l="0" t="0" r="0" b="0"/>
                <wp:wrapTopAndBottom/>
                <wp:docPr id="58" name="Graphic 58"/>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58" o:spid="_x0000_s1026" o:spt="100" style="position:absolute;left:0pt;margin-left:51pt;margin-top:14.75pt;height:0.1pt;width:481.95pt;mso-position-horizontal-relative:page;mso-wrap-distance-bottom:0pt;mso-wrap-distance-top:0pt;z-index:-251634688;mso-width-relative:page;mso-height-relative:page;" filled="f" stroked="t" coordsize="6120765,1" o:gfxdata="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O/OTydUAAAAKAQAADwAAAAAAAAABACAA&#10;AAAiAAAAZHJzL2Rvd25yZXYueG1sUEsBAhQAFAAAAAgAh07iQOTmD8oQAgAAfAQAAA4AAAAAAAAA&#10;AQAgAAAAJAEAAGRycy9lMm9Eb2MueG1sUEsFBgAAAAAGAAYAWQEAAKYFAAAAAA==&#10;" path="m0,0l6120765,0e">
                <v:fill on="f" focussize="0,0"/>
                <v:stroke weight="0.5pt" color="#000000" joinstyle="round"/>
                <v:imagedata o:title=""/>
                <o:lock v:ext="edit" aspectratio="f"/>
                <v:textbox inset="0mm,0mm,0mm,0mm"/>
                <w10:wrap type="topAndBottom"/>
              </v:shape>
            </w:pict>
          </mc:Fallback>
        </mc:AlternateContent>
      </w:r>
    </w:p>
    <w:p w14:paraId="1FBE8C60">
      <w:pPr>
        <w:pStyle w:val="6"/>
        <w:rPr>
          <w:b/>
          <w:sz w:val="20"/>
        </w:rPr>
      </w:pPr>
    </w:p>
    <w:p w14:paraId="123629BC">
      <w:pPr>
        <w:pStyle w:val="6"/>
        <w:spacing w:before="31"/>
        <w:rPr>
          <w:b/>
          <w:sz w:val="20"/>
        </w:rPr>
      </w:pPr>
      <w:r>
        <w:rPr>
          <w:b/>
          <w:sz w:val="20"/>
        </w:rPr>
        <mc:AlternateContent>
          <mc:Choice Requires="wps">
            <w:drawing>
              <wp:anchor distT="0" distB="0" distL="0" distR="0" simplePos="0" relativeHeight="251682816" behindDoc="1" locked="0" layoutInCell="1" allowOverlap="1">
                <wp:simplePos x="0" y="0"/>
                <wp:positionH relativeFrom="page">
                  <wp:posOffset>647700</wp:posOffset>
                </wp:positionH>
                <wp:positionV relativeFrom="paragraph">
                  <wp:posOffset>180975</wp:posOffset>
                </wp:positionV>
                <wp:extent cx="6120765" cy="1270"/>
                <wp:effectExtent l="0" t="0" r="0" b="0"/>
                <wp:wrapTopAndBottom/>
                <wp:docPr id="59" name="Graphic 59"/>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59" o:spid="_x0000_s1026" o:spt="100" style="position:absolute;left:0pt;margin-left:51pt;margin-top:14.25pt;height:0.1pt;width:481.95pt;mso-position-horizontal-relative:page;mso-wrap-distance-bottom:0pt;mso-wrap-distance-top:0pt;z-index:-251633664;mso-width-relative:page;mso-height-relative:page;" filled="f" stroked="t" coordsize="6120765,1" o:gfxdata="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81fCHVAAAACgEAAA8AAAAAAAAAAQAg&#10;AAAAIgAAAGRycy9kb3ducmV2LnhtbFBLAQIUABQAAAAIAIdO4kDfyMqrEQIAAHwEAAAOAAAAAAAA&#10;AAEAIAAAACQBAABkcnMvZTJvRG9jLnhtbFBLBQYAAAAABgAGAFkBAACnBQAAAAA=&#10;" path="m0,0l6120765,0e">
                <v:fill on="f" focussize="0,0"/>
                <v:stroke weight="0.5pt" color="#000000" joinstyle="round"/>
                <v:imagedata o:title=""/>
                <o:lock v:ext="edit" aspectratio="f"/>
                <v:textbox inset="0mm,0mm,0mm,0mm"/>
                <w10:wrap type="topAndBottom"/>
              </v:shape>
            </w:pict>
          </mc:Fallback>
        </mc:AlternateContent>
      </w:r>
    </w:p>
    <w:p w14:paraId="08AEB334">
      <w:pPr>
        <w:pStyle w:val="6"/>
        <w:rPr>
          <w:b/>
          <w:sz w:val="20"/>
        </w:rPr>
      </w:pPr>
    </w:p>
    <w:p w14:paraId="337B1E78">
      <w:pPr>
        <w:pStyle w:val="6"/>
        <w:spacing w:before="31"/>
        <w:rPr>
          <w:b/>
          <w:sz w:val="20"/>
        </w:rPr>
      </w:pPr>
      <w:r>
        <w:rPr>
          <w:b/>
          <w:sz w:val="20"/>
        </w:rPr>
        <mc:AlternateContent>
          <mc:Choice Requires="wps">
            <w:drawing>
              <wp:anchor distT="0" distB="0" distL="0" distR="0" simplePos="0" relativeHeight="251682816" behindDoc="1" locked="0" layoutInCell="1" allowOverlap="1">
                <wp:simplePos x="0" y="0"/>
                <wp:positionH relativeFrom="page">
                  <wp:posOffset>647700</wp:posOffset>
                </wp:positionH>
                <wp:positionV relativeFrom="paragraph">
                  <wp:posOffset>180975</wp:posOffset>
                </wp:positionV>
                <wp:extent cx="6120765" cy="1270"/>
                <wp:effectExtent l="0" t="0" r="0" b="0"/>
                <wp:wrapTopAndBottom/>
                <wp:docPr id="60" name="Graphic 60"/>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60" o:spid="_x0000_s1026" o:spt="100" style="position:absolute;left:0pt;margin-left:51pt;margin-top:14.25pt;height:0.1pt;width:481.95pt;mso-position-horizontal-relative:page;mso-wrap-distance-bottom:0pt;mso-wrap-distance-top:0pt;z-index:-251633664;mso-width-relative:page;mso-height-relative:page;" filled="f" stroked="t" coordsize="6120765,1" o:gfxdata="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nzV8IdUAAAAKAQAADwAAAAAAAAABACAA&#10;AAAiAAAAZHJzL2Rvd25yZXYueG1sUEsBAhQAFAAAAAgAh07iQOHpC3oQAgAAfAQAAA4AAAAAAAAA&#10;AQAgAAAAJAEAAGRycy9lMm9Eb2MueG1sUEsFBgAAAAAGAAYAWQEAAKYFAAAAAA==&#10;" path="m0,0l6120765,0e">
                <v:fill on="f" focussize="0,0"/>
                <v:stroke weight="0.5pt" color="#000000" joinstyle="round"/>
                <v:imagedata o:title=""/>
                <o:lock v:ext="edit" aspectratio="f"/>
                <v:textbox inset="0mm,0mm,0mm,0mm"/>
                <w10:wrap type="topAndBottom"/>
              </v:shape>
            </w:pict>
          </mc:Fallback>
        </mc:AlternateContent>
      </w:r>
    </w:p>
    <w:p w14:paraId="0091D2F5">
      <w:pPr>
        <w:pStyle w:val="6"/>
        <w:rPr>
          <w:b/>
          <w:sz w:val="20"/>
        </w:rPr>
      </w:pPr>
    </w:p>
    <w:p w14:paraId="28E84A44">
      <w:pPr>
        <w:pStyle w:val="6"/>
        <w:spacing w:before="31"/>
        <w:rPr>
          <w:b/>
          <w:sz w:val="20"/>
        </w:rPr>
      </w:pPr>
      <w:r>
        <w:rPr>
          <w:b/>
          <w:sz w:val="20"/>
        </w:rPr>
        <mc:AlternateContent>
          <mc:Choice Requires="wps">
            <w:drawing>
              <wp:anchor distT="0" distB="0" distL="0" distR="0" simplePos="0" relativeHeight="251683840" behindDoc="1" locked="0" layoutInCell="1" allowOverlap="1">
                <wp:simplePos x="0" y="0"/>
                <wp:positionH relativeFrom="page">
                  <wp:posOffset>647700</wp:posOffset>
                </wp:positionH>
                <wp:positionV relativeFrom="paragraph">
                  <wp:posOffset>180975</wp:posOffset>
                </wp:positionV>
                <wp:extent cx="6120765" cy="1270"/>
                <wp:effectExtent l="0" t="0" r="0" b="0"/>
                <wp:wrapTopAndBottom/>
                <wp:docPr id="61" name="Graphic 61"/>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61" o:spid="_x0000_s1026" o:spt="100" style="position:absolute;left:0pt;margin-left:51pt;margin-top:14.25pt;height:0.1pt;width:481.95pt;mso-position-horizontal-relative:page;mso-wrap-distance-bottom:0pt;mso-wrap-distance-top:0pt;z-index:-251632640;mso-width-relative:page;mso-height-relative:page;" filled="f" stroked="t" coordsize="6120765,1" o:gfxdata="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nzV8IdUAAAAKAQAADwAAAAAAAAABACAA&#10;AAAiAAAAZHJzL2Rvd25yZXYueG1sUEsBAhQAFAAAAAgAh07iQNrHzhsQAgAAfAQAAA4AAAAAAAAA&#10;AQAgAAAAJAEAAGRycy9lMm9Eb2MueG1sUEsFBgAAAAAGAAYAWQEAAKYFAAAAAA==&#10;" path="m0,0l6120765,0e">
                <v:fill on="f" focussize="0,0"/>
                <v:stroke weight="0.5pt" color="#000000" joinstyle="round"/>
                <v:imagedata o:title=""/>
                <o:lock v:ext="edit" aspectratio="f"/>
                <v:textbox inset="0mm,0mm,0mm,0mm"/>
                <w10:wrap type="topAndBottom"/>
              </v:shape>
            </w:pict>
          </mc:Fallback>
        </mc:AlternateContent>
      </w:r>
    </w:p>
    <w:p w14:paraId="601626A9">
      <w:pPr>
        <w:pStyle w:val="6"/>
        <w:rPr>
          <w:b/>
          <w:sz w:val="20"/>
        </w:rPr>
      </w:pPr>
    </w:p>
    <w:p w14:paraId="55A41356">
      <w:pPr>
        <w:pStyle w:val="6"/>
        <w:spacing w:before="41"/>
        <w:rPr>
          <w:b/>
          <w:sz w:val="20"/>
        </w:rPr>
      </w:pPr>
      <w:r>
        <w:rPr>
          <w:b/>
          <w:sz w:val="20"/>
        </w:rPr>
        <mc:AlternateContent>
          <mc:Choice Requires="wps">
            <w:drawing>
              <wp:anchor distT="0" distB="0" distL="0" distR="0" simplePos="0" relativeHeight="251683840" behindDoc="1" locked="0" layoutInCell="1" allowOverlap="1">
                <wp:simplePos x="0" y="0"/>
                <wp:positionH relativeFrom="page">
                  <wp:posOffset>647700</wp:posOffset>
                </wp:positionH>
                <wp:positionV relativeFrom="paragraph">
                  <wp:posOffset>187325</wp:posOffset>
                </wp:positionV>
                <wp:extent cx="6120765" cy="1270"/>
                <wp:effectExtent l="0" t="0" r="0" b="0"/>
                <wp:wrapTopAndBottom/>
                <wp:docPr id="62" name="Graphic 62"/>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62" o:spid="_x0000_s1026" o:spt="100" style="position:absolute;left:0pt;margin-left:51pt;margin-top:14.75pt;height:0.1pt;width:481.95pt;mso-position-horizontal-relative:page;mso-wrap-distance-bottom:0pt;mso-wrap-distance-top:0pt;z-index:-251632640;mso-width-relative:page;mso-height-relative:page;" filled="f" stroked="t" coordsize="6120765,1" o:gfxdata="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O/OTydUAAAAKAQAADwAAAAAAAAABACAA&#10;AAAiAAAAZHJzL2Rvd25yZXYueG1sUEsBAhQAFAAAAAgAh07iQJe1gbkQAgAAfAQAAA4AAAAAAAAA&#10;AQAgAAAAJAEAAGRycy9lMm9Eb2MueG1sUEsFBgAAAAAGAAYAWQEAAKYFAAAAAA==&#10;" path="m0,0l6120765,0e">
                <v:fill on="f" focussize="0,0"/>
                <v:stroke weight="0.5pt" color="#000000" joinstyle="round"/>
                <v:imagedata o:title=""/>
                <o:lock v:ext="edit" aspectratio="f"/>
                <v:textbox inset="0mm,0mm,0mm,0mm"/>
                <w10:wrap type="topAndBottom"/>
              </v:shape>
            </w:pict>
          </mc:Fallback>
        </mc:AlternateContent>
      </w:r>
    </w:p>
    <w:p w14:paraId="58F7600D">
      <w:pPr>
        <w:pStyle w:val="6"/>
        <w:rPr>
          <w:b/>
          <w:sz w:val="20"/>
        </w:rPr>
      </w:pPr>
    </w:p>
    <w:p w14:paraId="0DD15E1E">
      <w:pPr>
        <w:pStyle w:val="6"/>
        <w:spacing w:before="31"/>
        <w:rPr>
          <w:b/>
          <w:sz w:val="20"/>
        </w:rPr>
      </w:pPr>
      <w:r>
        <w:rPr>
          <w:b/>
          <w:sz w:val="20"/>
        </w:rPr>
        <mc:AlternateContent>
          <mc:Choice Requires="wps">
            <w:drawing>
              <wp:anchor distT="0" distB="0" distL="0" distR="0" simplePos="0" relativeHeight="251684864" behindDoc="1" locked="0" layoutInCell="1" allowOverlap="1">
                <wp:simplePos x="0" y="0"/>
                <wp:positionH relativeFrom="page">
                  <wp:posOffset>647700</wp:posOffset>
                </wp:positionH>
                <wp:positionV relativeFrom="paragraph">
                  <wp:posOffset>180975</wp:posOffset>
                </wp:positionV>
                <wp:extent cx="6120765" cy="1270"/>
                <wp:effectExtent l="0" t="0" r="0" b="0"/>
                <wp:wrapTopAndBottom/>
                <wp:docPr id="63" name="Graphic 63"/>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63" o:spid="_x0000_s1026" o:spt="100" style="position:absolute;left:0pt;margin-left:51pt;margin-top:14.25pt;height:0.1pt;width:481.95pt;mso-position-horizontal-relative:page;mso-wrap-distance-bottom:0pt;mso-wrap-distance-top:0pt;z-index:-251631616;mso-width-relative:page;mso-height-relative:page;" filled="f" stroked="t" coordsize="6120765,1" o:gfxdata="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81fCHVAAAACgEAAA8AAAAAAAAAAQAg&#10;AAAAIgAAAGRycy9kb3ducmV2LnhtbFBLAQIUABQAAAAIAIdO4kCsm0TYEQIAAHwEAAAOAAAAAAAA&#10;AAEAIAAAACQBAABkcnMvZTJvRG9jLnhtbFBLBQYAAAAABgAGAFkBAACnBQAAAAA=&#10;" path="m0,0l6120765,0e">
                <v:fill on="f" focussize="0,0"/>
                <v:stroke weight="0.5pt" color="#000000" joinstyle="round"/>
                <v:imagedata o:title=""/>
                <o:lock v:ext="edit" aspectratio="f"/>
                <v:textbox inset="0mm,0mm,0mm,0mm"/>
                <w10:wrap type="topAndBottom"/>
              </v:shape>
            </w:pict>
          </mc:Fallback>
        </mc:AlternateContent>
      </w:r>
    </w:p>
    <w:p w14:paraId="68857CBC">
      <w:pPr>
        <w:pStyle w:val="6"/>
        <w:rPr>
          <w:b/>
          <w:sz w:val="20"/>
        </w:rPr>
      </w:pPr>
    </w:p>
    <w:p w14:paraId="47263092">
      <w:pPr>
        <w:pStyle w:val="6"/>
        <w:spacing w:before="31"/>
        <w:rPr>
          <w:b/>
          <w:sz w:val="20"/>
        </w:rPr>
      </w:pPr>
      <w:r>
        <w:rPr>
          <w:b/>
          <w:sz w:val="20"/>
        </w:rPr>
        <mc:AlternateContent>
          <mc:Choice Requires="wps">
            <w:drawing>
              <wp:anchor distT="0" distB="0" distL="0" distR="0" simplePos="0" relativeHeight="251684864" behindDoc="1" locked="0" layoutInCell="1" allowOverlap="1">
                <wp:simplePos x="0" y="0"/>
                <wp:positionH relativeFrom="page">
                  <wp:posOffset>647700</wp:posOffset>
                </wp:positionH>
                <wp:positionV relativeFrom="paragraph">
                  <wp:posOffset>180975</wp:posOffset>
                </wp:positionV>
                <wp:extent cx="6120765" cy="1270"/>
                <wp:effectExtent l="0" t="0" r="0" b="0"/>
                <wp:wrapTopAndBottom/>
                <wp:docPr id="64" name="Graphic 64"/>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64" o:spid="_x0000_s1026" o:spt="100" style="position:absolute;left:0pt;margin-left:51pt;margin-top:14.25pt;height:0.1pt;width:481.95pt;mso-position-horizontal-relative:page;mso-wrap-distance-bottom:0pt;mso-wrap-distance-top:0pt;z-index:-251631616;mso-width-relative:page;mso-height-relative:page;" filled="f" stroked="t" coordsize="6120765,1" o:gfxdata="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81fCHVAAAACgEAAA8AAAAAAAAAAQAg&#10;AAAAIgAAAGRycy9kb3ducmV2LnhtbFBLAQIUABQAAAAIAIdO4kBMV24mEQIAAHwEAAAOAAAAAAAA&#10;AAEAIAAAACQBAABkcnMvZTJvRG9jLnhtbFBLBQYAAAAABgAGAFkBAACnBQAAAAA=&#10;" path="m0,0l6120765,0e">
                <v:fill on="f" focussize="0,0"/>
                <v:stroke weight="0.5pt" color="#000000" joinstyle="round"/>
                <v:imagedata o:title=""/>
                <o:lock v:ext="edit" aspectratio="f"/>
                <v:textbox inset="0mm,0mm,0mm,0mm"/>
                <w10:wrap type="topAndBottom"/>
              </v:shape>
            </w:pict>
          </mc:Fallback>
        </mc:AlternateContent>
      </w:r>
    </w:p>
    <w:p w14:paraId="3F019180">
      <w:pPr>
        <w:pStyle w:val="6"/>
        <w:rPr>
          <w:b/>
          <w:sz w:val="20"/>
        </w:rPr>
      </w:pPr>
    </w:p>
    <w:p w14:paraId="1A144096">
      <w:pPr>
        <w:pStyle w:val="6"/>
        <w:spacing w:before="31"/>
        <w:rPr>
          <w:b/>
          <w:sz w:val="20"/>
        </w:rPr>
      </w:pPr>
      <w:r>
        <w:rPr>
          <w:b/>
          <w:sz w:val="20"/>
        </w:rPr>
        <mc:AlternateContent>
          <mc:Choice Requires="wps">
            <w:drawing>
              <wp:anchor distT="0" distB="0" distL="0" distR="0" simplePos="0" relativeHeight="251685888" behindDoc="1" locked="0" layoutInCell="1" allowOverlap="1">
                <wp:simplePos x="0" y="0"/>
                <wp:positionH relativeFrom="page">
                  <wp:posOffset>647700</wp:posOffset>
                </wp:positionH>
                <wp:positionV relativeFrom="paragraph">
                  <wp:posOffset>180975</wp:posOffset>
                </wp:positionV>
                <wp:extent cx="6120765" cy="1270"/>
                <wp:effectExtent l="0" t="0" r="0" b="0"/>
                <wp:wrapTopAndBottom/>
                <wp:docPr id="65" name="Graphic 65"/>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65" o:spid="_x0000_s1026" o:spt="100" style="position:absolute;left:0pt;margin-left:51pt;margin-top:14.25pt;height:0.1pt;width:481.95pt;mso-position-horizontal-relative:page;mso-wrap-distance-bottom:0pt;mso-wrap-distance-top:0pt;z-index:-251630592;mso-width-relative:page;mso-height-relative:page;" filled="f" stroked="t" coordsize="6120765,1" o:gfxdata="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fNXwh1QAAAAoBAAAPAAAAAAAAAAEAIAAA&#10;ACIAAABkcnMvZG93bnJldi54bWxQSwECFAAUAAAACACHTuJAd3mrRw8CAAB8BAAADgAAAAAAAAAB&#10;ACAAAAAkAQAAZHJzL2Uyb0RvYy54bWxQSwUGAAAAAAYABgBZAQAApQUAAAAA&#10;" path="m0,0l6120765,0e">
                <v:fill on="f" focussize="0,0"/>
                <v:stroke weight="0.5pt" color="#000000" joinstyle="round"/>
                <v:imagedata o:title=""/>
                <o:lock v:ext="edit" aspectratio="f"/>
                <v:textbox inset="0mm,0mm,0mm,0mm"/>
                <w10:wrap type="topAndBottom"/>
              </v:shape>
            </w:pict>
          </mc:Fallback>
        </mc:AlternateContent>
      </w:r>
    </w:p>
    <w:p w14:paraId="61287549">
      <w:pPr>
        <w:pStyle w:val="6"/>
        <w:rPr>
          <w:b/>
          <w:sz w:val="20"/>
        </w:rPr>
      </w:pPr>
    </w:p>
    <w:p w14:paraId="3DC44AE8">
      <w:pPr>
        <w:pStyle w:val="6"/>
        <w:spacing w:before="41"/>
        <w:rPr>
          <w:b/>
          <w:sz w:val="20"/>
        </w:rPr>
      </w:pPr>
      <w:r>
        <w:rPr>
          <w:b/>
          <w:sz w:val="20"/>
        </w:rPr>
        <mc:AlternateContent>
          <mc:Choice Requires="wps">
            <w:drawing>
              <wp:anchor distT="0" distB="0" distL="0" distR="0" simplePos="0" relativeHeight="251685888" behindDoc="1" locked="0" layoutInCell="1" allowOverlap="1">
                <wp:simplePos x="0" y="0"/>
                <wp:positionH relativeFrom="page">
                  <wp:posOffset>647700</wp:posOffset>
                </wp:positionH>
                <wp:positionV relativeFrom="paragraph">
                  <wp:posOffset>187325</wp:posOffset>
                </wp:positionV>
                <wp:extent cx="6120765" cy="1270"/>
                <wp:effectExtent l="0" t="0" r="0" b="0"/>
                <wp:wrapTopAndBottom/>
                <wp:docPr id="66" name="Graphic 66"/>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37">
                          <a:solidFill>
                            <a:srgbClr val="000000"/>
                          </a:solidFill>
                          <a:prstDash val="solid"/>
                        </a:ln>
                      </wps:spPr>
                      <wps:bodyPr wrap="square" lIns="0" tIns="0" rIns="0" bIns="0" rtlCol="0">
                        <a:noAutofit/>
                      </wps:bodyPr>
                    </wps:wsp>
                  </a:graphicData>
                </a:graphic>
              </wp:anchor>
            </w:drawing>
          </mc:Choice>
          <mc:Fallback>
            <w:pict>
              <v:shape id="Graphic 66" o:spid="_x0000_s1026" o:spt="100" style="position:absolute;left:0pt;margin-left:51pt;margin-top:14.75pt;height:0.1pt;width:481.95pt;mso-position-horizontal-relative:page;mso-wrap-distance-bottom:0pt;mso-wrap-distance-top:0pt;z-index:-251630592;mso-width-relative:page;mso-height-relative:page;" filled="f" stroked="t" coordsize="6120765,1" o:gfxdata="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PBWuCtcAAAAKAQAADwAAAAAAAAAB&#10;ACAAAAAiAAAAZHJzL2Rvd25yZXYueG1sUEsBAhQAFAAAAAgAh07iQL8SxtsRAgAAfAQAAA4AAAAA&#10;AAAAAQAgAAAAJgEAAGRycy9lMm9Eb2MueG1sUEsFBgAAAAAGAAYAWQEAAKkFAAAAAA==&#10;" path="m0,0l6120765,0e">
                <v:fill on="f" focussize="0,0"/>
                <v:stroke weight="0.498976377952756pt" color="#000000" joinstyle="round"/>
                <v:imagedata o:title=""/>
                <o:lock v:ext="edit" aspectratio="f"/>
                <v:textbox inset="0mm,0mm,0mm,0mm"/>
                <w10:wrap type="topAndBottom"/>
              </v:shape>
            </w:pict>
          </mc:Fallback>
        </mc:AlternateContent>
      </w:r>
    </w:p>
    <w:p w14:paraId="43ACDDB3">
      <w:pPr>
        <w:pStyle w:val="6"/>
        <w:rPr>
          <w:b/>
          <w:sz w:val="20"/>
        </w:rPr>
      </w:pPr>
    </w:p>
    <w:p w14:paraId="5B5DFF45">
      <w:pPr>
        <w:pStyle w:val="6"/>
        <w:spacing w:before="31"/>
        <w:rPr>
          <w:b/>
          <w:sz w:val="20"/>
        </w:rPr>
      </w:pPr>
      <w:r>
        <w:rPr>
          <w:b/>
          <w:sz w:val="20"/>
        </w:rPr>
        <mc:AlternateContent>
          <mc:Choice Requires="wps">
            <w:drawing>
              <wp:anchor distT="0" distB="0" distL="0" distR="0" simplePos="0" relativeHeight="251686912" behindDoc="1" locked="0" layoutInCell="1" allowOverlap="1">
                <wp:simplePos x="0" y="0"/>
                <wp:positionH relativeFrom="page">
                  <wp:posOffset>647700</wp:posOffset>
                </wp:positionH>
                <wp:positionV relativeFrom="paragraph">
                  <wp:posOffset>180975</wp:posOffset>
                </wp:positionV>
                <wp:extent cx="6120765" cy="1270"/>
                <wp:effectExtent l="0" t="0" r="0" b="0"/>
                <wp:wrapTopAndBottom/>
                <wp:docPr id="67" name="Graphic 67"/>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37">
                          <a:solidFill>
                            <a:srgbClr val="000000"/>
                          </a:solidFill>
                          <a:prstDash val="solid"/>
                        </a:ln>
                      </wps:spPr>
                      <wps:bodyPr wrap="square" lIns="0" tIns="0" rIns="0" bIns="0" rtlCol="0">
                        <a:noAutofit/>
                      </wps:bodyPr>
                    </wps:wsp>
                  </a:graphicData>
                </a:graphic>
              </wp:anchor>
            </w:drawing>
          </mc:Choice>
          <mc:Fallback>
            <w:pict>
              <v:shape id="Graphic 67" o:spid="_x0000_s1026" o:spt="100" style="position:absolute;left:0pt;margin-left:51pt;margin-top:14.25pt;height:0.1pt;width:481.95pt;mso-position-horizontal-relative:page;mso-wrap-distance-bottom:0pt;mso-wrap-distance-top:0pt;z-index:-251629568;mso-width-relative:page;mso-height-relative:page;" filled="f" stroked="t" coordsize="6120765,1" o:gfxdata="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Y00Hi1gAAAAoBAAAPAAAAAAAAAAEA&#10;IAAAACIAAABkcnMvZG93bnJldi54bWxQSwECFAAUAAAACACHTuJAhDwDuhECAAB8BAAADgAAAAAA&#10;AAABACAAAAAlAQAAZHJzL2Uyb0RvYy54bWxQSwUGAAAAAAYABgBZAQAAqAUAAAAA&#10;" path="m0,0l6120765,0e">
                <v:fill on="f" focussize="0,0"/>
                <v:stroke weight="0.498976377952756pt" color="#000000" joinstyle="round"/>
                <v:imagedata o:title=""/>
                <o:lock v:ext="edit" aspectratio="f"/>
                <v:textbox inset="0mm,0mm,0mm,0mm"/>
                <w10:wrap type="topAndBottom"/>
              </v:shape>
            </w:pict>
          </mc:Fallback>
        </mc:AlternateContent>
      </w:r>
    </w:p>
    <w:p w14:paraId="26E30684">
      <w:pPr>
        <w:pStyle w:val="6"/>
        <w:rPr>
          <w:b/>
          <w:sz w:val="20"/>
        </w:rPr>
      </w:pPr>
    </w:p>
    <w:p w14:paraId="24A6D35E">
      <w:pPr>
        <w:pStyle w:val="6"/>
        <w:spacing w:before="31"/>
        <w:rPr>
          <w:b/>
          <w:sz w:val="20"/>
        </w:rPr>
      </w:pPr>
      <w:r>
        <w:rPr>
          <w:b/>
          <w:sz w:val="20"/>
        </w:rPr>
        <mc:AlternateContent>
          <mc:Choice Requires="wps">
            <w:drawing>
              <wp:anchor distT="0" distB="0" distL="0" distR="0" simplePos="0" relativeHeight="251686912" behindDoc="1" locked="0" layoutInCell="1" allowOverlap="1">
                <wp:simplePos x="0" y="0"/>
                <wp:positionH relativeFrom="page">
                  <wp:posOffset>647700</wp:posOffset>
                </wp:positionH>
                <wp:positionV relativeFrom="paragraph">
                  <wp:posOffset>180975</wp:posOffset>
                </wp:positionV>
                <wp:extent cx="6120765" cy="1270"/>
                <wp:effectExtent l="0" t="0" r="0" b="0"/>
                <wp:wrapTopAndBottom/>
                <wp:docPr id="68" name="Graphic 68"/>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68" o:spid="_x0000_s1026" o:spt="100" style="position:absolute;left:0pt;margin-left:51pt;margin-top:14.25pt;height:0.1pt;width:481.95pt;mso-position-horizontal-relative:page;mso-wrap-distance-bottom:0pt;mso-wrap-distance-top:0pt;z-index:-251629568;mso-width-relative:page;mso-height-relative:page;" filled="f" stroked="t" coordsize="6120765,1" o:gfxdata="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nzV8IdUAAAAKAQAADwAAAAAAAAABACAA&#10;AAAiAAAAZHJzL2Rvd25yZXYueG1sUEsBAhQAFAAAAAgAh07iQLuUwMIQAgAAfAQAAA4AAAAAAAAA&#10;AQAgAAAAJAEAAGRycy9lMm9Eb2MueG1sUEsFBgAAAAAGAAYAWQEAAKYFAAAAAA==&#10;" path="m0,0l6120765,0e">
                <v:fill on="f" focussize="0,0"/>
                <v:stroke weight="0.5pt" color="#000000" joinstyle="round"/>
                <v:imagedata o:title=""/>
                <o:lock v:ext="edit" aspectratio="f"/>
                <v:textbox inset="0mm,0mm,0mm,0mm"/>
                <w10:wrap type="topAndBottom"/>
              </v:shape>
            </w:pict>
          </mc:Fallback>
        </mc:AlternateContent>
      </w:r>
    </w:p>
    <w:p w14:paraId="25E6D630">
      <w:pPr>
        <w:pStyle w:val="6"/>
        <w:rPr>
          <w:b/>
          <w:sz w:val="20"/>
        </w:rPr>
      </w:pPr>
    </w:p>
    <w:p w14:paraId="4C423ED1">
      <w:pPr>
        <w:pStyle w:val="6"/>
        <w:spacing w:before="31"/>
        <w:rPr>
          <w:b/>
          <w:sz w:val="20"/>
        </w:rPr>
      </w:pPr>
      <w:r>
        <w:rPr>
          <w:b/>
          <w:sz w:val="20"/>
        </w:rPr>
        <mc:AlternateContent>
          <mc:Choice Requires="wps">
            <w:drawing>
              <wp:anchor distT="0" distB="0" distL="0" distR="0" simplePos="0" relativeHeight="251687936" behindDoc="1" locked="0" layoutInCell="1" allowOverlap="1">
                <wp:simplePos x="0" y="0"/>
                <wp:positionH relativeFrom="page">
                  <wp:posOffset>647700</wp:posOffset>
                </wp:positionH>
                <wp:positionV relativeFrom="paragraph">
                  <wp:posOffset>180975</wp:posOffset>
                </wp:positionV>
                <wp:extent cx="6120765" cy="1270"/>
                <wp:effectExtent l="0" t="0" r="0" b="0"/>
                <wp:wrapTopAndBottom/>
                <wp:docPr id="69" name="Graphic 69"/>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69" o:spid="_x0000_s1026" o:spt="100" style="position:absolute;left:0pt;margin-left:51pt;margin-top:14.25pt;height:0.1pt;width:481.95pt;mso-position-horizontal-relative:page;mso-wrap-distance-bottom:0pt;mso-wrap-distance-top:0pt;z-index:-251628544;mso-width-relative:page;mso-height-relative:page;" filled="f" stroked="t" coordsize="6120765,1" o:gfxdata="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81fCHVAAAACgEAAA8AAAAAAAAAAQAg&#10;AAAAIgAAAGRycy9kb3ducmV2LnhtbFBLAQIUABQAAAAIAIdO4kCAugWjEQIAAHwEAAAOAAAAAAAA&#10;AAEAIAAAACQBAABkcnMvZTJvRG9jLnhtbFBLBQYAAAAABgAGAFkBAACnBQAAAAA=&#10;" path="m0,0l6120765,0e">
                <v:fill on="f" focussize="0,0"/>
                <v:stroke weight="0.5pt" color="#000000" joinstyle="round"/>
                <v:imagedata o:title=""/>
                <o:lock v:ext="edit" aspectratio="f"/>
                <v:textbox inset="0mm,0mm,0mm,0mm"/>
                <w10:wrap type="topAndBottom"/>
              </v:shape>
            </w:pict>
          </mc:Fallback>
        </mc:AlternateContent>
      </w:r>
    </w:p>
    <w:p w14:paraId="4F225199">
      <w:pPr>
        <w:pStyle w:val="6"/>
        <w:rPr>
          <w:b/>
          <w:sz w:val="20"/>
        </w:rPr>
      </w:pPr>
    </w:p>
    <w:p w14:paraId="6231A398">
      <w:pPr>
        <w:pStyle w:val="6"/>
        <w:spacing w:before="41"/>
        <w:rPr>
          <w:b/>
          <w:sz w:val="20"/>
        </w:rPr>
      </w:pPr>
      <w:r>
        <w:rPr>
          <w:b/>
          <w:sz w:val="20"/>
        </w:rPr>
        <mc:AlternateContent>
          <mc:Choice Requires="wps">
            <w:drawing>
              <wp:anchor distT="0" distB="0" distL="0" distR="0" simplePos="0" relativeHeight="251687936" behindDoc="1" locked="0" layoutInCell="1" allowOverlap="1">
                <wp:simplePos x="0" y="0"/>
                <wp:positionH relativeFrom="page">
                  <wp:posOffset>647700</wp:posOffset>
                </wp:positionH>
                <wp:positionV relativeFrom="paragraph">
                  <wp:posOffset>187325</wp:posOffset>
                </wp:positionV>
                <wp:extent cx="6120765" cy="1270"/>
                <wp:effectExtent l="0" t="0" r="0" b="0"/>
                <wp:wrapTopAndBottom/>
                <wp:docPr id="70" name="Graphic 70"/>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37">
                          <a:solidFill>
                            <a:srgbClr val="000000"/>
                          </a:solidFill>
                          <a:prstDash val="solid"/>
                        </a:ln>
                      </wps:spPr>
                      <wps:bodyPr wrap="square" lIns="0" tIns="0" rIns="0" bIns="0" rtlCol="0">
                        <a:noAutofit/>
                      </wps:bodyPr>
                    </wps:wsp>
                  </a:graphicData>
                </a:graphic>
              </wp:anchor>
            </w:drawing>
          </mc:Choice>
          <mc:Fallback>
            <w:pict>
              <v:shape id="Graphic 70" o:spid="_x0000_s1026" o:spt="100" style="position:absolute;left:0pt;margin-left:51pt;margin-top:14.75pt;height:0.1pt;width:481.95pt;mso-position-horizontal-relative:page;mso-wrap-distance-bottom:0pt;mso-wrap-distance-top:0pt;z-index:-251628544;mso-width-relative:page;mso-height-relative:page;" filled="f" stroked="t" coordsize="6120765,1" o:gfxdata="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DwVrgrXAAAACgEAAA8AAAAAAAAAAQAg&#10;AAAAIgAAAGRycy9kb3ducmV2LnhtbFBLAQIUABQAAAAIAIdO4kBu3EP1DwIAAHwEAAAOAAAAAAAA&#10;AAEAIAAAACYBAABkcnMvZTJvRG9jLnhtbFBLBQYAAAAABgAGAFkBAACnBQAAAAA=&#10;" path="m0,0l6120765,0e">
                <v:fill on="f" focussize="0,0"/>
                <v:stroke weight="0.498976377952756pt" color="#000000" joinstyle="round"/>
                <v:imagedata o:title=""/>
                <o:lock v:ext="edit" aspectratio="f"/>
                <v:textbox inset="0mm,0mm,0mm,0mm"/>
                <w10:wrap type="topAndBottom"/>
              </v:shape>
            </w:pict>
          </mc:Fallback>
        </mc:AlternateContent>
      </w:r>
    </w:p>
    <w:p w14:paraId="3EC36F95">
      <w:pPr>
        <w:pStyle w:val="6"/>
        <w:rPr>
          <w:b/>
          <w:sz w:val="20"/>
        </w:rPr>
      </w:pPr>
    </w:p>
    <w:p w14:paraId="005188F4">
      <w:pPr>
        <w:pStyle w:val="6"/>
        <w:spacing w:before="31"/>
        <w:rPr>
          <w:b/>
          <w:sz w:val="20"/>
        </w:rPr>
      </w:pPr>
      <w:r>
        <w:rPr>
          <w:b/>
          <w:sz w:val="20"/>
        </w:rPr>
        <mc:AlternateContent>
          <mc:Choice Requires="wps">
            <w:drawing>
              <wp:anchor distT="0" distB="0" distL="0" distR="0" simplePos="0" relativeHeight="251688960" behindDoc="1" locked="0" layoutInCell="1" allowOverlap="1">
                <wp:simplePos x="0" y="0"/>
                <wp:positionH relativeFrom="page">
                  <wp:posOffset>647700</wp:posOffset>
                </wp:positionH>
                <wp:positionV relativeFrom="paragraph">
                  <wp:posOffset>180975</wp:posOffset>
                </wp:positionV>
                <wp:extent cx="6120765" cy="1270"/>
                <wp:effectExtent l="0" t="0" r="0" b="0"/>
                <wp:wrapTopAndBottom/>
                <wp:docPr id="71" name="Graphic 71"/>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71" o:spid="_x0000_s1026" o:spt="100" style="position:absolute;left:0pt;margin-left:51pt;margin-top:14.25pt;height:0.1pt;width:481.95pt;mso-position-horizontal-relative:page;mso-wrap-distance-bottom:0pt;mso-wrap-distance-top:0pt;z-index:-251627520;mso-width-relative:page;mso-height-relative:page;" filled="f" stroked="t" coordsize="6120765,1" o:gfxdata="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nzV8IdUAAAAKAQAADwAAAAAAAAABACAA&#10;AAAiAAAAZHJzL2Rvd25yZXYueG1sUEsBAhQAFAAAAAgAh07iQNDrpKoQAgAAfAQAAA4AAAAAAAAA&#10;AQAgAAAAJAEAAGRycy9lMm9Eb2MueG1sUEsFBgAAAAAGAAYAWQEAAKYFAAAAAA==&#10;" path="m0,0l6120765,0e">
                <v:fill on="f" focussize="0,0"/>
                <v:stroke weight="0.5pt" color="#000000" joinstyle="round"/>
                <v:imagedata o:title=""/>
                <o:lock v:ext="edit" aspectratio="f"/>
                <v:textbox inset="0mm,0mm,0mm,0mm"/>
                <w10:wrap type="topAndBottom"/>
              </v:shape>
            </w:pict>
          </mc:Fallback>
        </mc:AlternateContent>
      </w:r>
    </w:p>
    <w:p w14:paraId="19352DDA">
      <w:pPr>
        <w:pStyle w:val="6"/>
        <w:rPr>
          <w:b/>
          <w:sz w:val="20"/>
        </w:rPr>
      </w:pPr>
    </w:p>
    <w:p w14:paraId="5DCCF7CC">
      <w:pPr>
        <w:pStyle w:val="6"/>
        <w:spacing w:before="31"/>
        <w:rPr>
          <w:b/>
          <w:sz w:val="20"/>
        </w:rPr>
      </w:pPr>
      <w:r>
        <w:rPr>
          <w:b/>
          <w:sz w:val="20"/>
        </w:rPr>
        <mc:AlternateContent>
          <mc:Choice Requires="wps">
            <w:drawing>
              <wp:anchor distT="0" distB="0" distL="0" distR="0" simplePos="0" relativeHeight="251688960" behindDoc="1" locked="0" layoutInCell="1" allowOverlap="1">
                <wp:simplePos x="0" y="0"/>
                <wp:positionH relativeFrom="page">
                  <wp:posOffset>641350</wp:posOffset>
                </wp:positionH>
                <wp:positionV relativeFrom="paragraph">
                  <wp:posOffset>180340</wp:posOffset>
                </wp:positionV>
                <wp:extent cx="6127750" cy="1270"/>
                <wp:effectExtent l="0" t="0" r="0" b="0"/>
                <wp:wrapTopAndBottom/>
                <wp:docPr id="72" name="Graphic 72"/>
                <wp:cNvGraphicFramePr/>
                <a:graphic xmlns:a="http://schemas.openxmlformats.org/drawingml/2006/main">
                  <a:graphicData uri="http://schemas.microsoft.com/office/word/2010/wordprocessingShape">
                    <wps:wsp>
                      <wps:cNvSpPr/>
                      <wps:spPr>
                        <a:xfrm>
                          <a:off x="0" y="0"/>
                          <a:ext cx="6127750" cy="1270"/>
                        </a:xfrm>
                        <a:custGeom>
                          <a:avLst/>
                          <a:gdLst/>
                          <a:ahLst/>
                          <a:cxnLst/>
                          <a:rect l="l" t="t" r="r" b="b"/>
                          <a:pathLst>
                            <a:path w="6127750" h="635">
                              <a:moveTo>
                                <a:pt x="0" y="0"/>
                              </a:moveTo>
                              <a:lnTo>
                                <a:pt x="6127750" y="12"/>
                              </a:lnTo>
                            </a:path>
                          </a:pathLst>
                        </a:custGeom>
                        <a:ln w="6337">
                          <a:solidFill>
                            <a:srgbClr val="000000"/>
                          </a:solidFill>
                          <a:prstDash val="solid"/>
                        </a:ln>
                      </wps:spPr>
                      <wps:bodyPr wrap="square" lIns="0" tIns="0" rIns="0" bIns="0" rtlCol="0">
                        <a:noAutofit/>
                      </wps:bodyPr>
                    </wps:wsp>
                  </a:graphicData>
                </a:graphic>
              </wp:anchor>
            </w:drawing>
          </mc:Choice>
          <mc:Fallback>
            <w:pict>
              <v:shape id="Graphic 72" o:spid="_x0000_s1026" o:spt="100" style="position:absolute;left:0pt;margin-left:50.5pt;margin-top:14.2pt;height:0.1pt;width:482.5pt;mso-position-horizontal-relative:page;mso-wrap-distance-bottom:0pt;mso-wrap-distance-top:0pt;z-index:-251627520;mso-width-relative:page;mso-height-relative:page;" filled="f" stroked="t" coordsize="6127750,635" o:gfxdata="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B+hwAj1gAAAAoBAAAPAAAAAAAAAAEA&#10;IAAAACIAAABkcnMvZG93bnJldi54bWxQSwECFAAUAAAACACHTuJAnr9gRBECAACFBAAADgAAAAAA&#10;AAABACAAAAAlAQAAZHJzL2Uyb0RvYy54bWxQSwUGAAAAAAYABgBZAQAAqAUAAAAA&#10;" path="m0,0l6127750,12e">
                <v:fill on="f" focussize="0,0"/>
                <v:stroke weight="0.498976377952756pt" color="#000000" joinstyle="round"/>
                <v:imagedata o:title=""/>
                <o:lock v:ext="edit" aspectratio="f"/>
                <v:textbox inset="0mm,0mm,0mm,0mm"/>
                <w10:wrap type="topAndBottom"/>
              </v:shape>
            </w:pict>
          </mc:Fallback>
        </mc:AlternateContent>
      </w:r>
    </w:p>
    <w:p w14:paraId="35B55B78">
      <w:pPr>
        <w:pStyle w:val="6"/>
        <w:spacing w:after="0"/>
        <w:rPr>
          <w:b/>
          <w:sz w:val="20"/>
        </w:rPr>
        <w:sectPr>
          <w:pgSz w:w="11930" w:h="16850"/>
          <w:pgMar w:top="1860" w:right="992" w:bottom="1060" w:left="992" w:header="672" w:footer="854" w:gutter="0"/>
          <w:cols w:space="720" w:num="1"/>
        </w:sectPr>
      </w:pPr>
    </w:p>
    <w:p w14:paraId="21F1550E">
      <w:pPr>
        <w:pStyle w:val="6"/>
        <w:spacing w:before="89" w:after="1"/>
        <w:rPr>
          <w:b/>
          <w:sz w:val="20"/>
        </w:rPr>
      </w:pPr>
    </w:p>
    <w:p w14:paraId="027075F2">
      <w:pPr>
        <w:pStyle w:val="6"/>
        <w:spacing w:line="20" w:lineRule="exact"/>
        <w:ind w:left="28"/>
        <w:rPr>
          <w:sz w:val="2"/>
        </w:rPr>
      </w:pPr>
      <w:r>
        <w:rPr>
          <w:sz w:val="2"/>
        </w:rPr>
        <mc:AlternateContent>
          <mc:Choice Requires="wpg">
            <w:drawing>
              <wp:inline distT="0" distB="0" distL="0" distR="0">
                <wp:extent cx="6120765" cy="6350"/>
                <wp:effectExtent l="9525" t="0" r="0" b="3175"/>
                <wp:docPr id="75" name="Group 75"/>
                <wp:cNvGraphicFramePr/>
                <a:graphic xmlns:a="http://schemas.openxmlformats.org/drawingml/2006/main">
                  <a:graphicData uri="http://schemas.microsoft.com/office/word/2010/wordprocessingGroup">
                    <wpg:wgp>
                      <wpg:cNvGrpSpPr/>
                      <wpg:grpSpPr>
                        <a:xfrm>
                          <a:off x="0" y="0"/>
                          <a:ext cx="6120765" cy="6350"/>
                          <a:chOff x="0" y="0"/>
                          <a:chExt cx="6120765" cy="6350"/>
                        </a:xfrm>
                      </wpg:grpSpPr>
                      <wps:wsp>
                        <wps:cNvPr id="76" name="Graphic 76"/>
                        <wps:cNvSpPr/>
                        <wps:spPr>
                          <a:xfrm>
                            <a:off x="0" y="3175"/>
                            <a:ext cx="6120765" cy="1270"/>
                          </a:xfrm>
                          <a:custGeom>
                            <a:avLst/>
                            <a:gdLst/>
                            <a:ahLst/>
                            <a:cxnLst/>
                            <a:rect l="l" t="t" r="r" b="b"/>
                            <a:pathLst>
                              <a:path w="6120765">
                                <a:moveTo>
                                  <a:pt x="0" y="0"/>
                                </a:moveTo>
                                <a:lnTo>
                                  <a:pt x="6120765" y="0"/>
                                </a:lnTo>
                              </a:path>
                            </a:pathLst>
                          </a:custGeom>
                          <a:ln w="6350">
                            <a:solidFill>
                              <a:srgbClr val="000000"/>
                            </a:solidFill>
                            <a:prstDash val="solid"/>
                          </a:ln>
                        </wps:spPr>
                        <wps:bodyPr wrap="square" lIns="0" tIns="0" rIns="0" bIns="0" rtlCol="0">
                          <a:noAutofit/>
                        </wps:bodyPr>
                      </wps:wsp>
                    </wpg:wgp>
                  </a:graphicData>
                </a:graphic>
              </wp:inline>
            </w:drawing>
          </mc:Choice>
          <mc:Fallback>
            <w:pict>
              <v:group id="Group 75" o:spid="_x0000_s1026" o:spt="203" style="height:0.5pt;width:481.95pt;" coordsize="6120765,6350" o:gfxdata="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VZAT&#10;StQAAAADAQAADwAAAAAAAAABACAAAAAiAAAAZHJzL2Rvd25yZXYueG1sUEsBAhQAFAAAAAgAh07i&#10;QMsoAKlfAgAAqwUAAA4AAAAAAAAAAQAgAAAAIwEAAGRycy9lMm9Eb2MueG1sUEsFBgAAAAAGAAYA&#10;WQEAAPQFAAAAAA==&#10;">
                <o:lock v:ext="edit" aspectratio="f"/>
                <v:shape id="Graphic 76" o:spid="_x0000_s1026" o:spt="100" style="position:absolute;left:0;top:3175;height:1270;width:6120765;" filled="f" stroked="t" coordsize="6120765,1" o:gfxdata="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ur8+qugAAANsA&#10;AAAPAAAAAAAAAAEAIAAAACIAAABkcnMvZG93bnJldi54bWxQSwECFAAUAAAACACHTuJAMy8FnjsA&#10;AAA5AAAAEAAAAAAAAAABACAAAAAJAQAAZHJzL3NoYXBleG1sLnhtbFBLBQYAAAAABgAGAFsBAACz&#10;AwAAAAA=&#10;" path="m0,0l6120765,0e">
                  <v:fill on="f" focussize="0,0"/>
                  <v:stroke weight="0.5pt" color="#000000" joinstyle="round"/>
                  <v:imagedata o:title=""/>
                  <o:lock v:ext="edit" aspectratio="f"/>
                  <v:textbox inset="0mm,0mm,0mm,0mm"/>
                </v:shape>
                <w10:wrap type="none"/>
                <w10:anchorlock/>
              </v:group>
            </w:pict>
          </mc:Fallback>
        </mc:AlternateContent>
      </w:r>
    </w:p>
    <w:p w14:paraId="24479B63">
      <w:pPr>
        <w:pStyle w:val="6"/>
        <w:rPr>
          <w:b/>
          <w:sz w:val="20"/>
        </w:rPr>
      </w:pPr>
    </w:p>
    <w:p w14:paraId="784C1D2E">
      <w:pPr>
        <w:pStyle w:val="6"/>
        <w:spacing w:before="26"/>
        <w:rPr>
          <w:b/>
          <w:sz w:val="20"/>
        </w:rPr>
      </w:pPr>
      <w:r>
        <w:rPr>
          <w:b/>
          <w:sz w:val="20"/>
        </w:rPr>
        <mc:AlternateContent>
          <mc:Choice Requires="wps">
            <w:drawing>
              <wp:anchor distT="0" distB="0" distL="0" distR="0" simplePos="0" relativeHeight="251689984" behindDoc="1" locked="0" layoutInCell="1" allowOverlap="1">
                <wp:simplePos x="0" y="0"/>
                <wp:positionH relativeFrom="page">
                  <wp:posOffset>647700</wp:posOffset>
                </wp:positionH>
                <wp:positionV relativeFrom="paragraph">
                  <wp:posOffset>177800</wp:posOffset>
                </wp:positionV>
                <wp:extent cx="6120765" cy="1270"/>
                <wp:effectExtent l="0" t="0" r="0" b="0"/>
                <wp:wrapTopAndBottom/>
                <wp:docPr id="77" name="Graphic 77"/>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77" o:spid="_x0000_s1026" o:spt="100" style="position:absolute;left:0pt;margin-left:51pt;margin-top:14pt;height:0.1pt;width:481.95pt;mso-position-horizontal-relative:page;mso-wrap-distance-bottom:0pt;mso-wrap-distance-top:0pt;z-index:-251626496;mso-width-relative:page;mso-height-relative:page;" filled="f" stroked="t" coordsize="6120765,1" o:gfxdata="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hflV8dUAAAAKAQAADwAAAAAAAAABACAA&#10;AAAiAAAAZHJzL2Rvd25yZXYueG1sUEsBAhQAFAAAAAgAh07iQAsJSzUQAgAAfAQAAA4AAAAAAAAA&#10;AQAgAAAAJAEAAGRycy9lMm9Eb2MueG1sUEsFBgAAAAAGAAYAWQEAAKYFAAAAAA==&#10;" path="m0,0l6120765,0e">
                <v:fill on="f" focussize="0,0"/>
                <v:stroke weight="0.5pt" color="#000000" joinstyle="round"/>
                <v:imagedata o:title=""/>
                <o:lock v:ext="edit" aspectratio="f"/>
                <v:textbox inset="0mm,0mm,0mm,0mm"/>
                <w10:wrap type="topAndBottom"/>
              </v:shape>
            </w:pict>
          </mc:Fallback>
        </mc:AlternateContent>
      </w:r>
    </w:p>
    <w:p w14:paraId="14528B77">
      <w:pPr>
        <w:pStyle w:val="6"/>
        <w:rPr>
          <w:b/>
          <w:sz w:val="20"/>
        </w:rPr>
      </w:pPr>
    </w:p>
    <w:p w14:paraId="23AFC5F6">
      <w:pPr>
        <w:pStyle w:val="6"/>
        <w:spacing w:before="31"/>
        <w:rPr>
          <w:b/>
          <w:sz w:val="20"/>
        </w:rPr>
      </w:pPr>
      <w:r>
        <w:rPr>
          <w:b/>
          <w:sz w:val="20"/>
        </w:rPr>
        <mc:AlternateContent>
          <mc:Choice Requires="wps">
            <w:drawing>
              <wp:anchor distT="0" distB="0" distL="0" distR="0" simplePos="0" relativeHeight="251691008" behindDoc="1" locked="0" layoutInCell="1" allowOverlap="1">
                <wp:simplePos x="0" y="0"/>
                <wp:positionH relativeFrom="page">
                  <wp:posOffset>647700</wp:posOffset>
                </wp:positionH>
                <wp:positionV relativeFrom="paragraph">
                  <wp:posOffset>180975</wp:posOffset>
                </wp:positionV>
                <wp:extent cx="6120765" cy="1270"/>
                <wp:effectExtent l="0" t="0" r="0" b="0"/>
                <wp:wrapTopAndBottom/>
                <wp:docPr id="78" name="Graphic 78"/>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78" o:spid="_x0000_s1026" o:spt="100" style="position:absolute;left:0pt;margin-left:51pt;margin-top:14.25pt;height:0.1pt;width:481.95pt;mso-position-horizontal-relative:page;mso-wrap-distance-bottom:0pt;mso-wrap-distance-top:0pt;z-index:-251625472;mso-width-relative:page;mso-height-relative:page;" filled="f" stroked="t" coordsize="6120765,1" o:gfxdata="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nzV8IdUAAAAKAQAADwAAAAAAAAABACAA&#10;AAAiAAAAZHJzL2Rvd25yZXYueG1sUEsBAhQAFAAAAAgAh07iQLG4qnMQAgAAfAQAAA4AAAAAAAAA&#10;AQAgAAAAJAEAAGRycy9lMm9Eb2MueG1sUEsFBgAAAAAGAAYAWQEAAKYFAAAAAA==&#10;" path="m0,0l6120765,0e">
                <v:fill on="f" focussize="0,0"/>
                <v:stroke weight="0.5pt" color="#000000" joinstyle="round"/>
                <v:imagedata o:title=""/>
                <o:lock v:ext="edit" aspectratio="f"/>
                <v:textbox inset="0mm,0mm,0mm,0mm"/>
                <w10:wrap type="topAndBottom"/>
              </v:shape>
            </w:pict>
          </mc:Fallback>
        </mc:AlternateContent>
      </w:r>
    </w:p>
    <w:p w14:paraId="39C45853">
      <w:pPr>
        <w:pStyle w:val="6"/>
        <w:rPr>
          <w:b/>
          <w:sz w:val="20"/>
        </w:rPr>
      </w:pPr>
    </w:p>
    <w:p w14:paraId="1B316783">
      <w:pPr>
        <w:pStyle w:val="6"/>
        <w:spacing w:before="31"/>
        <w:rPr>
          <w:b/>
          <w:sz w:val="20"/>
        </w:rPr>
      </w:pPr>
      <w:r>
        <w:rPr>
          <w:b/>
          <w:sz w:val="20"/>
        </w:rPr>
        <mc:AlternateContent>
          <mc:Choice Requires="wps">
            <w:drawing>
              <wp:anchor distT="0" distB="0" distL="0" distR="0" simplePos="0" relativeHeight="251691008" behindDoc="1" locked="0" layoutInCell="1" allowOverlap="1">
                <wp:simplePos x="0" y="0"/>
                <wp:positionH relativeFrom="page">
                  <wp:posOffset>647700</wp:posOffset>
                </wp:positionH>
                <wp:positionV relativeFrom="paragraph">
                  <wp:posOffset>180975</wp:posOffset>
                </wp:positionV>
                <wp:extent cx="6120765" cy="1270"/>
                <wp:effectExtent l="0" t="0" r="0" b="0"/>
                <wp:wrapTopAndBottom/>
                <wp:docPr id="79" name="Graphic 79"/>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79" o:spid="_x0000_s1026" o:spt="100" style="position:absolute;left:0pt;margin-left:51pt;margin-top:14.25pt;height:0.1pt;width:481.95pt;mso-position-horizontal-relative:page;mso-wrap-distance-bottom:0pt;mso-wrap-distance-top:0pt;z-index:-251625472;mso-width-relative:page;mso-height-relative:page;" filled="f" stroked="t" coordsize="6120765,1" o:gfxdata="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81fCHVAAAACgEAAA8AAAAAAAAAAQAg&#10;AAAAIgAAAGRycy9kb3ducmV2LnhtbFBLAQIUABQAAAAIAIdO4kCKlm8SEQIAAHwEAAAOAAAAAAAA&#10;AAEAIAAAACQBAABkcnMvZTJvRG9jLnhtbFBLBQYAAAAABgAGAFkBAACnBQAAAAA=&#10;" path="m0,0l6120765,0e">
                <v:fill on="f" focussize="0,0"/>
                <v:stroke weight="0.5pt" color="#000000" joinstyle="round"/>
                <v:imagedata o:title=""/>
                <o:lock v:ext="edit" aspectratio="f"/>
                <v:textbox inset="0mm,0mm,0mm,0mm"/>
                <w10:wrap type="topAndBottom"/>
              </v:shape>
            </w:pict>
          </mc:Fallback>
        </mc:AlternateContent>
      </w:r>
    </w:p>
    <w:p w14:paraId="276C1189">
      <w:pPr>
        <w:pStyle w:val="6"/>
        <w:rPr>
          <w:b/>
          <w:sz w:val="20"/>
        </w:rPr>
      </w:pPr>
    </w:p>
    <w:p w14:paraId="34320116">
      <w:pPr>
        <w:pStyle w:val="6"/>
        <w:spacing w:before="31"/>
        <w:rPr>
          <w:b/>
          <w:sz w:val="20"/>
        </w:rPr>
      </w:pPr>
      <w:r>
        <w:rPr>
          <w:b/>
          <w:sz w:val="20"/>
        </w:rPr>
        <mc:AlternateContent>
          <mc:Choice Requires="wps">
            <w:drawing>
              <wp:anchor distT="0" distB="0" distL="0" distR="0" simplePos="0" relativeHeight="251692032" behindDoc="1" locked="0" layoutInCell="1" allowOverlap="1">
                <wp:simplePos x="0" y="0"/>
                <wp:positionH relativeFrom="page">
                  <wp:posOffset>647700</wp:posOffset>
                </wp:positionH>
                <wp:positionV relativeFrom="paragraph">
                  <wp:posOffset>180975</wp:posOffset>
                </wp:positionV>
                <wp:extent cx="6120765" cy="1270"/>
                <wp:effectExtent l="0" t="0" r="0" b="0"/>
                <wp:wrapTopAndBottom/>
                <wp:docPr id="80" name="Graphic 80"/>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80" o:spid="_x0000_s1026" o:spt="100" style="position:absolute;left:0pt;margin-left:51pt;margin-top:14.25pt;height:0.1pt;width:481.95pt;mso-position-horizontal-relative:page;mso-wrap-distance-bottom:0pt;mso-wrap-distance-top:0pt;z-index:-251624448;mso-width-relative:page;mso-height-relative:page;" filled="f" stroked="t" coordsize="6120765,1" o:gfxdata="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nzV8IdUAAAAKAQAADwAAAAAAAAABACAA&#10;AAAiAAAAZHJzL2Rvd25yZXYueG1sUEsBAhQAFAAAAAgAh07iQMh+k+AQAgAAfAQAAA4AAAAAAAAA&#10;AQAgAAAAJAEAAGRycy9lMm9Eb2MueG1sUEsFBgAAAAAGAAYAWQEAAKYFAAAAAA==&#10;" path="m0,0l6120765,0e">
                <v:fill on="f" focussize="0,0"/>
                <v:stroke weight="0.5pt" color="#000000" joinstyle="round"/>
                <v:imagedata o:title=""/>
                <o:lock v:ext="edit" aspectratio="f"/>
                <v:textbox inset="0mm,0mm,0mm,0mm"/>
                <w10:wrap type="topAndBottom"/>
              </v:shape>
            </w:pict>
          </mc:Fallback>
        </mc:AlternateContent>
      </w:r>
    </w:p>
    <w:p w14:paraId="0968CF0A">
      <w:pPr>
        <w:pStyle w:val="6"/>
        <w:rPr>
          <w:b/>
          <w:sz w:val="20"/>
        </w:rPr>
      </w:pPr>
    </w:p>
    <w:p w14:paraId="1F52FA78">
      <w:pPr>
        <w:pStyle w:val="6"/>
        <w:spacing w:before="41"/>
        <w:rPr>
          <w:b/>
          <w:sz w:val="20"/>
        </w:rPr>
      </w:pPr>
      <w:r>
        <w:rPr>
          <w:b/>
          <w:sz w:val="20"/>
        </w:rPr>
        <mc:AlternateContent>
          <mc:Choice Requires="wps">
            <w:drawing>
              <wp:anchor distT="0" distB="0" distL="0" distR="0" simplePos="0" relativeHeight="251692032" behindDoc="1" locked="0" layoutInCell="1" allowOverlap="1">
                <wp:simplePos x="0" y="0"/>
                <wp:positionH relativeFrom="page">
                  <wp:posOffset>647700</wp:posOffset>
                </wp:positionH>
                <wp:positionV relativeFrom="paragraph">
                  <wp:posOffset>187325</wp:posOffset>
                </wp:positionV>
                <wp:extent cx="6120765" cy="1270"/>
                <wp:effectExtent l="0" t="0" r="0" b="0"/>
                <wp:wrapTopAndBottom/>
                <wp:docPr id="81" name="Graphic 81"/>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37">
                          <a:solidFill>
                            <a:srgbClr val="000000"/>
                          </a:solidFill>
                          <a:prstDash val="solid"/>
                        </a:ln>
                      </wps:spPr>
                      <wps:bodyPr wrap="square" lIns="0" tIns="0" rIns="0" bIns="0" rtlCol="0">
                        <a:noAutofit/>
                      </wps:bodyPr>
                    </wps:wsp>
                  </a:graphicData>
                </a:graphic>
              </wp:anchor>
            </w:drawing>
          </mc:Choice>
          <mc:Fallback>
            <w:pict>
              <v:shape id="Graphic 81" o:spid="_x0000_s1026" o:spt="100" style="position:absolute;left:0pt;margin-left:51pt;margin-top:14.75pt;height:0.1pt;width:481.95pt;mso-position-horizontal-relative:page;mso-wrap-distance-bottom:0pt;mso-wrap-distance-top:0pt;z-index:-251624448;mso-width-relative:page;mso-height-relative:page;" filled="f" stroked="t" coordsize="6120765,1" o:gfxdata="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PBWuCtcAAAAKAQAADwAAAAAAAAAB&#10;ACAAAAAiAAAAZHJzL2Rvd25yZXYueG1sUEsBAhQAFAAAAAgAh07iQHZJdL8RAgAAfAQAAA4AAAAA&#10;AAAAAQAgAAAAJgEAAGRycy9lMm9Eb2MueG1sUEsFBgAAAAAGAAYAWQEAAKkFAAAAAA==&#10;" path="m0,0l6120765,0e">
                <v:fill on="f" focussize="0,0"/>
                <v:stroke weight="0.498976377952756pt" color="#000000" joinstyle="round"/>
                <v:imagedata o:title=""/>
                <o:lock v:ext="edit" aspectratio="f"/>
                <v:textbox inset="0mm,0mm,0mm,0mm"/>
                <w10:wrap type="topAndBottom"/>
              </v:shape>
            </w:pict>
          </mc:Fallback>
        </mc:AlternateContent>
      </w:r>
    </w:p>
    <w:p w14:paraId="2D0E0473">
      <w:pPr>
        <w:pStyle w:val="6"/>
        <w:rPr>
          <w:b/>
          <w:sz w:val="20"/>
        </w:rPr>
      </w:pPr>
    </w:p>
    <w:p w14:paraId="4C06F7E4">
      <w:pPr>
        <w:pStyle w:val="6"/>
        <w:spacing w:before="31"/>
        <w:rPr>
          <w:b/>
          <w:sz w:val="20"/>
        </w:rPr>
      </w:pPr>
      <w:r>
        <w:rPr>
          <w:b/>
          <w:sz w:val="20"/>
        </w:rPr>
        <mc:AlternateContent>
          <mc:Choice Requires="wps">
            <w:drawing>
              <wp:anchor distT="0" distB="0" distL="0" distR="0" simplePos="0" relativeHeight="251693056" behindDoc="1" locked="0" layoutInCell="1" allowOverlap="1">
                <wp:simplePos x="0" y="0"/>
                <wp:positionH relativeFrom="page">
                  <wp:posOffset>647700</wp:posOffset>
                </wp:positionH>
                <wp:positionV relativeFrom="paragraph">
                  <wp:posOffset>180975</wp:posOffset>
                </wp:positionV>
                <wp:extent cx="6120765" cy="1270"/>
                <wp:effectExtent l="0" t="0" r="0" b="0"/>
                <wp:wrapTopAndBottom/>
                <wp:docPr id="82" name="Graphic 82"/>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82" o:spid="_x0000_s1026" o:spt="100" style="position:absolute;left:0pt;margin-left:51pt;margin-top:14.25pt;height:0.1pt;width:481.95pt;mso-position-horizontal-relative:page;mso-wrap-distance-bottom:0pt;mso-wrap-distance-top:0pt;z-index:-251623424;mso-width-relative:page;mso-height-relative:page;" filled="f" stroked="t" coordsize="6120765,1" o:gfxdata="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81fCHVAAAACgEAAA8AAAAAAAAAAQAg&#10;AAAAIgAAAGRycy9kb3ducmV2LnhtbFBLAQIUABQAAAAIAIdO4kC+IhkjEQIAAHwEAAAOAAAAAAAA&#10;AAEAIAAAACQBAABkcnMvZTJvRG9jLnhtbFBLBQYAAAAABgAGAFkBAACnBQAAAAA=&#10;" path="m0,0l6120765,0e">
                <v:fill on="f" focussize="0,0"/>
                <v:stroke weight="0.5pt" color="#000000" joinstyle="round"/>
                <v:imagedata o:title=""/>
                <o:lock v:ext="edit" aspectratio="f"/>
                <v:textbox inset="0mm,0mm,0mm,0mm"/>
                <w10:wrap type="topAndBottom"/>
              </v:shape>
            </w:pict>
          </mc:Fallback>
        </mc:AlternateContent>
      </w:r>
    </w:p>
    <w:p w14:paraId="1CFEF4F4">
      <w:pPr>
        <w:pStyle w:val="6"/>
        <w:rPr>
          <w:b/>
          <w:sz w:val="20"/>
        </w:rPr>
      </w:pPr>
    </w:p>
    <w:p w14:paraId="1BE5D66D">
      <w:pPr>
        <w:pStyle w:val="6"/>
        <w:spacing w:before="31"/>
        <w:rPr>
          <w:b/>
          <w:sz w:val="20"/>
        </w:rPr>
      </w:pPr>
      <w:r>
        <w:rPr>
          <w:b/>
          <w:sz w:val="20"/>
        </w:rPr>
        <mc:AlternateContent>
          <mc:Choice Requires="wps">
            <w:drawing>
              <wp:anchor distT="0" distB="0" distL="0" distR="0" simplePos="0" relativeHeight="251693056" behindDoc="1" locked="0" layoutInCell="1" allowOverlap="1">
                <wp:simplePos x="0" y="0"/>
                <wp:positionH relativeFrom="page">
                  <wp:posOffset>647700</wp:posOffset>
                </wp:positionH>
                <wp:positionV relativeFrom="paragraph">
                  <wp:posOffset>180975</wp:posOffset>
                </wp:positionV>
                <wp:extent cx="6120765" cy="1270"/>
                <wp:effectExtent l="0" t="0" r="0" b="0"/>
                <wp:wrapTopAndBottom/>
                <wp:docPr id="83" name="Graphic 83"/>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83" o:spid="_x0000_s1026" o:spt="100" style="position:absolute;left:0pt;margin-left:51pt;margin-top:14.25pt;height:0.1pt;width:481.95pt;mso-position-horizontal-relative:page;mso-wrap-distance-bottom:0pt;mso-wrap-distance-top:0pt;z-index:-251623424;mso-width-relative:page;mso-height-relative:page;" filled="f" stroked="t" coordsize="6120765,1" o:gfxdata="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81fCHVAAAACgEAAA8AAAAAAAAAAQAg&#10;AAAAIgAAAGRycy9kb3ducmV2LnhtbFBLAQIUABQAAAAIAIdO4kCFDNxCEQIAAHwEAAAOAAAAAAAA&#10;AAEAIAAAACQBAABkcnMvZTJvRG9jLnhtbFBLBQYAAAAABgAGAFkBAACnBQAAAAA=&#10;" path="m0,0l6120765,0e">
                <v:fill on="f" focussize="0,0"/>
                <v:stroke weight="0.5pt" color="#000000" joinstyle="round"/>
                <v:imagedata o:title=""/>
                <o:lock v:ext="edit" aspectratio="f"/>
                <v:textbox inset="0mm,0mm,0mm,0mm"/>
                <w10:wrap type="topAndBottom"/>
              </v:shape>
            </w:pict>
          </mc:Fallback>
        </mc:AlternateContent>
      </w:r>
    </w:p>
    <w:p w14:paraId="4DDB8DA5">
      <w:pPr>
        <w:pStyle w:val="6"/>
        <w:rPr>
          <w:b/>
          <w:sz w:val="20"/>
        </w:rPr>
      </w:pPr>
    </w:p>
    <w:p w14:paraId="4B05F2BF">
      <w:pPr>
        <w:pStyle w:val="6"/>
        <w:spacing w:before="31"/>
        <w:rPr>
          <w:b/>
          <w:sz w:val="20"/>
        </w:rPr>
      </w:pPr>
      <w:r>
        <w:rPr>
          <w:b/>
          <w:sz w:val="20"/>
        </w:rPr>
        <mc:AlternateContent>
          <mc:Choice Requires="wps">
            <w:drawing>
              <wp:anchor distT="0" distB="0" distL="0" distR="0" simplePos="0" relativeHeight="251694080" behindDoc="1" locked="0" layoutInCell="1" allowOverlap="1">
                <wp:simplePos x="0" y="0"/>
                <wp:positionH relativeFrom="page">
                  <wp:posOffset>647700</wp:posOffset>
                </wp:positionH>
                <wp:positionV relativeFrom="paragraph">
                  <wp:posOffset>180975</wp:posOffset>
                </wp:positionV>
                <wp:extent cx="6120765" cy="1270"/>
                <wp:effectExtent l="0" t="0" r="0" b="0"/>
                <wp:wrapTopAndBottom/>
                <wp:docPr id="84" name="Graphic 84"/>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84" o:spid="_x0000_s1026" o:spt="100" style="position:absolute;left:0pt;margin-left:51pt;margin-top:14.25pt;height:0.1pt;width:481.95pt;mso-position-horizontal-relative:page;mso-wrap-distance-bottom:0pt;mso-wrap-distance-top:0pt;z-index:-251622400;mso-width-relative:page;mso-height-relative:page;" filled="f" stroked="t" coordsize="6120765,1" o:gfxdata="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81fCHVAAAACgEAAA8AAAAAAAAAAQAg&#10;AAAAIgAAAGRycy9kb3ducmV2LnhtbFBLAQIUABQAAAAIAIdO4kBlwPa8EQIAAHwEAAAOAAAAAAAA&#10;AAEAIAAAACQBAABkcnMvZTJvRG9jLnhtbFBLBQYAAAAABgAGAFkBAACnBQAAAAA=&#10;" path="m0,0l6120765,0e">
                <v:fill on="f" focussize="0,0"/>
                <v:stroke weight="0.5pt" color="#000000" joinstyle="round"/>
                <v:imagedata o:title=""/>
                <o:lock v:ext="edit" aspectratio="f"/>
                <v:textbox inset="0mm,0mm,0mm,0mm"/>
                <w10:wrap type="topAndBottom"/>
              </v:shape>
            </w:pict>
          </mc:Fallback>
        </mc:AlternateContent>
      </w:r>
    </w:p>
    <w:p w14:paraId="4DE4ACC7">
      <w:pPr>
        <w:pStyle w:val="6"/>
        <w:rPr>
          <w:b/>
          <w:sz w:val="20"/>
        </w:rPr>
      </w:pPr>
    </w:p>
    <w:p w14:paraId="1D9220D7">
      <w:pPr>
        <w:pStyle w:val="6"/>
        <w:spacing w:before="41"/>
        <w:rPr>
          <w:b/>
          <w:sz w:val="20"/>
        </w:rPr>
      </w:pPr>
      <w:r>
        <w:rPr>
          <w:b/>
          <w:sz w:val="20"/>
        </w:rPr>
        <mc:AlternateContent>
          <mc:Choice Requires="wps">
            <w:drawing>
              <wp:anchor distT="0" distB="0" distL="0" distR="0" simplePos="0" relativeHeight="251694080" behindDoc="1" locked="0" layoutInCell="1" allowOverlap="1">
                <wp:simplePos x="0" y="0"/>
                <wp:positionH relativeFrom="page">
                  <wp:posOffset>647700</wp:posOffset>
                </wp:positionH>
                <wp:positionV relativeFrom="paragraph">
                  <wp:posOffset>187325</wp:posOffset>
                </wp:positionV>
                <wp:extent cx="6120765" cy="1270"/>
                <wp:effectExtent l="0" t="0" r="0" b="0"/>
                <wp:wrapTopAndBottom/>
                <wp:docPr id="85" name="Graphic 85"/>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85" o:spid="_x0000_s1026" o:spt="100" style="position:absolute;left:0pt;margin-left:51pt;margin-top:14.75pt;height:0.1pt;width:481.95pt;mso-position-horizontal-relative:page;mso-wrap-distance-bottom:0pt;mso-wrap-distance-top:0pt;z-index:-251622400;mso-width-relative:page;mso-height-relative:page;" filled="f" stroked="t" coordsize="6120765,1" o:gfxdata="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O/OTydUAAAAKAQAADwAAAAAAAAABACAA&#10;AAAiAAAAZHJzL2Rvd25yZXYueG1sUEsBAhQAFAAAAAgAh07iQF7uM90QAgAAfAQAAA4AAAAAAAAA&#10;AQAgAAAAJAEAAGRycy9lMm9Eb2MueG1sUEsFBgAAAAAGAAYAWQEAAKYFAAAAAA==&#10;" path="m0,0l6120765,0e">
                <v:fill on="f" focussize="0,0"/>
                <v:stroke weight="0.5pt" color="#000000" joinstyle="round"/>
                <v:imagedata o:title=""/>
                <o:lock v:ext="edit" aspectratio="f"/>
                <v:textbox inset="0mm,0mm,0mm,0mm"/>
                <w10:wrap type="topAndBottom"/>
              </v:shape>
            </w:pict>
          </mc:Fallback>
        </mc:AlternateContent>
      </w:r>
    </w:p>
    <w:p w14:paraId="07D103E2">
      <w:pPr>
        <w:pStyle w:val="6"/>
        <w:rPr>
          <w:b/>
          <w:sz w:val="20"/>
        </w:rPr>
      </w:pPr>
    </w:p>
    <w:p w14:paraId="76885E45">
      <w:pPr>
        <w:pStyle w:val="6"/>
        <w:spacing w:before="31"/>
        <w:rPr>
          <w:b/>
          <w:sz w:val="20"/>
        </w:rPr>
      </w:pPr>
      <w:r>
        <w:rPr>
          <w:b/>
          <w:sz w:val="20"/>
        </w:rPr>
        <mc:AlternateContent>
          <mc:Choice Requires="wps">
            <w:drawing>
              <wp:anchor distT="0" distB="0" distL="0" distR="0" simplePos="0" relativeHeight="251695104" behindDoc="1" locked="0" layoutInCell="1" allowOverlap="1">
                <wp:simplePos x="0" y="0"/>
                <wp:positionH relativeFrom="page">
                  <wp:posOffset>647700</wp:posOffset>
                </wp:positionH>
                <wp:positionV relativeFrom="paragraph">
                  <wp:posOffset>180975</wp:posOffset>
                </wp:positionV>
                <wp:extent cx="6120765" cy="1270"/>
                <wp:effectExtent l="0" t="0" r="0" b="0"/>
                <wp:wrapTopAndBottom/>
                <wp:docPr id="86" name="Graphic 86"/>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37">
                          <a:solidFill>
                            <a:srgbClr val="000000"/>
                          </a:solidFill>
                          <a:prstDash val="solid"/>
                        </a:ln>
                      </wps:spPr>
                      <wps:bodyPr wrap="square" lIns="0" tIns="0" rIns="0" bIns="0" rtlCol="0">
                        <a:noAutofit/>
                      </wps:bodyPr>
                    </wps:wsp>
                  </a:graphicData>
                </a:graphic>
              </wp:anchor>
            </w:drawing>
          </mc:Choice>
          <mc:Fallback>
            <w:pict>
              <v:shape id="Graphic 86" o:spid="_x0000_s1026" o:spt="100" style="position:absolute;left:0pt;margin-left:51pt;margin-top:14.25pt;height:0.1pt;width:481.95pt;mso-position-horizontal-relative:page;mso-wrap-distance-bottom:0pt;mso-wrap-distance-top:0pt;z-index:-251621376;mso-width-relative:page;mso-height-relative:page;" filled="f" stroked="t" coordsize="6120765,1" o:gfxdata="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Y00Hi1gAAAAoBAAAPAAAAAAAAAAEA&#10;IAAAACIAAABkcnMvZG93bnJldi54bWxQSwECFAAUAAAACACHTuJAloVeQRECAAB8BAAADgAAAAAA&#10;AAABACAAAAAlAQAAZHJzL2Uyb0RvYy54bWxQSwUGAAAAAAYABgBZAQAAqAUAAAAA&#10;" path="m0,0l6120765,0e">
                <v:fill on="f" focussize="0,0"/>
                <v:stroke weight="0.498976377952756pt" color="#000000" joinstyle="round"/>
                <v:imagedata o:title=""/>
                <o:lock v:ext="edit" aspectratio="f"/>
                <v:textbox inset="0mm,0mm,0mm,0mm"/>
                <w10:wrap type="topAndBottom"/>
              </v:shape>
            </w:pict>
          </mc:Fallback>
        </mc:AlternateContent>
      </w:r>
    </w:p>
    <w:p w14:paraId="21CB3662">
      <w:pPr>
        <w:pStyle w:val="6"/>
        <w:rPr>
          <w:b/>
          <w:sz w:val="20"/>
        </w:rPr>
      </w:pPr>
    </w:p>
    <w:p w14:paraId="0D7726DB">
      <w:pPr>
        <w:pStyle w:val="6"/>
        <w:spacing w:before="31"/>
        <w:rPr>
          <w:b/>
          <w:sz w:val="20"/>
        </w:rPr>
      </w:pPr>
      <w:r>
        <w:rPr>
          <w:b/>
          <w:sz w:val="20"/>
        </w:rPr>
        <mc:AlternateContent>
          <mc:Choice Requires="wps">
            <w:drawing>
              <wp:anchor distT="0" distB="0" distL="0" distR="0" simplePos="0" relativeHeight="251695104" behindDoc="1" locked="0" layoutInCell="1" allowOverlap="1">
                <wp:simplePos x="0" y="0"/>
                <wp:positionH relativeFrom="page">
                  <wp:posOffset>647700</wp:posOffset>
                </wp:positionH>
                <wp:positionV relativeFrom="paragraph">
                  <wp:posOffset>180975</wp:posOffset>
                </wp:positionV>
                <wp:extent cx="6120765" cy="1270"/>
                <wp:effectExtent l="0" t="0" r="0" b="0"/>
                <wp:wrapTopAndBottom/>
                <wp:docPr id="87" name="Graphic 87"/>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87" o:spid="_x0000_s1026" o:spt="100" style="position:absolute;left:0pt;margin-left:51pt;margin-top:14.25pt;height:0.1pt;width:481.95pt;mso-position-horizontal-relative:page;mso-wrap-distance-bottom:0pt;mso-wrap-distance-top:0pt;z-index:-251621376;mso-width-relative:page;mso-height-relative:page;" filled="f" stroked="t" coordsize="6120765,1" o:gfxdata="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81fCHVAAAACgEAAA8AAAAAAAAAAQAg&#10;AAAAIgAAAGRycy9kb3ducmV2LnhtbFBLAQIUABQAAAAIAIdO4kAosrkeEQIAAHwEAAAOAAAAAAAA&#10;AAEAIAAAACQBAABkcnMvZTJvRG9jLnhtbFBLBQYAAAAABgAGAFkBAACnBQAAAAA=&#10;" path="m0,0l6120765,0e">
                <v:fill on="f" focussize="0,0"/>
                <v:stroke weight="0.5pt" color="#000000" joinstyle="round"/>
                <v:imagedata o:title=""/>
                <o:lock v:ext="edit" aspectratio="f"/>
                <v:textbox inset="0mm,0mm,0mm,0mm"/>
                <w10:wrap type="topAndBottom"/>
              </v:shape>
            </w:pict>
          </mc:Fallback>
        </mc:AlternateContent>
      </w:r>
    </w:p>
    <w:p w14:paraId="62BF6CDD">
      <w:pPr>
        <w:pStyle w:val="6"/>
        <w:rPr>
          <w:b/>
          <w:sz w:val="20"/>
        </w:rPr>
      </w:pPr>
    </w:p>
    <w:p w14:paraId="0FE8DDD9">
      <w:pPr>
        <w:pStyle w:val="6"/>
        <w:spacing w:before="41"/>
        <w:rPr>
          <w:b/>
          <w:sz w:val="20"/>
        </w:rPr>
      </w:pPr>
      <w:r>
        <w:rPr>
          <w:b/>
          <w:sz w:val="20"/>
        </w:rPr>
        <mc:AlternateContent>
          <mc:Choice Requires="wps">
            <w:drawing>
              <wp:anchor distT="0" distB="0" distL="0" distR="0" simplePos="0" relativeHeight="251696128" behindDoc="1" locked="0" layoutInCell="1" allowOverlap="1">
                <wp:simplePos x="0" y="0"/>
                <wp:positionH relativeFrom="page">
                  <wp:posOffset>647700</wp:posOffset>
                </wp:positionH>
                <wp:positionV relativeFrom="paragraph">
                  <wp:posOffset>187325</wp:posOffset>
                </wp:positionV>
                <wp:extent cx="6120765" cy="1270"/>
                <wp:effectExtent l="0" t="0" r="0" b="0"/>
                <wp:wrapTopAndBottom/>
                <wp:docPr id="88" name="Graphic 88"/>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88" o:spid="_x0000_s1026" o:spt="100" style="position:absolute;left:0pt;margin-left:51pt;margin-top:14.75pt;height:0.1pt;width:481.95pt;mso-position-horizontal-relative:page;mso-wrap-distance-bottom:0pt;mso-wrap-distance-top:0pt;z-index:-251620352;mso-width-relative:page;mso-height-relative:page;" filled="f" stroked="t" coordsize="6120765,1" o:gfxdata="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O/OTydUAAAAKAQAADwAAAAAAAAABACAA&#10;AAAiAAAAZHJzL2Rvd25yZXYueG1sUEsBAhQAFAAAAAgAh07iQJIDWFgQAgAAfAQAAA4AAAAAAAAA&#10;AQAgAAAAJAEAAGRycy9lMm9Eb2MueG1sUEsFBgAAAAAGAAYAWQEAAKYFAAAAAA==&#10;" path="m0,0l6120765,0e">
                <v:fill on="f" focussize="0,0"/>
                <v:stroke weight="0.5pt" color="#000000" joinstyle="round"/>
                <v:imagedata o:title=""/>
                <o:lock v:ext="edit" aspectratio="f"/>
                <v:textbox inset="0mm,0mm,0mm,0mm"/>
                <w10:wrap type="topAndBottom"/>
              </v:shape>
            </w:pict>
          </mc:Fallback>
        </mc:AlternateContent>
      </w:r>
    </w:p>
    <w:p w14:paraId="198E996C">
      <w:pPr>
        <w:pStyle w:val="6"/>
        <w:rPr>
          <w:b/>
          <w:sz w:val="20"/>
        </w:rPr>
      </w:pPr>
    </w:p>
    <w:p w14:paraId="658D90A7">
      <w:pPr>
        <w:pStyle w:val="6"/>
        <w:spacing w:before="31"/>
        <w:rPr>
          <w:b/>
          <w:sz w:val="20"/>
        </w:rPr>
      </w:pPr>
      <w:r>
        <w:rPr>
          <w:b/>
          <w:sz w:val="20"/>
        </w:rPr>
        <mc:AlternateContent>
          <mc:Choice Requires="wps">
            <w:drawing>
              <wp:anchor distT="0" distB="0" distL="0" distR="0" simplePos="0" relativeHeight="251696128" behindDoc="1" locked="0" layoutInCell="1" allowOverlap="1">
                <wp:simplePos x="0" y="0"/>
                <wp:positionH relativeFrom="page">
                  <wp:posOffset>647700</wp:posOffset>
                </wp:positionH>
                <wp:positionV relativeFrom="paragraph">
                  <wp:posOffset>180975</wp:posOffset>
                </wp:positionV>
                <wp:extent cx="6120765" cy="1270"/>
                <wp:effectExtent l="0" t="0" r="0" b="0"/>
                <wp:wrapTopAndBottom/>
                <wp:docPr id="89" name="Graphic 89"/>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89" o:spid="_x0000_s1026" o:spt="100" style="position:absolute;left:0pt;margin-left:51pt;margin-top:14.25pt;height:0.1pt;width:481.95pt;mso-position-horizontal-relative:page;mso-wrap-distance-bottom:0pt;mso-wrap-distance-top:0pt;z-index:-251620352;mso-width-relative:page;mso-height-relative:page;" filled="f" stroked="t" coordsize="6120765,1" o:gfxdata="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81fCHVAAAACgEAAA8AAAAAAAAAAQAg&#10;AAAAIgAAAGRycy9kb3ducmV2LnhtbFBLAQIUABQAAAAIAIdO4kCpLZ05EQIAAHwEAAAOAAAAAAAA&#10;AAEAIAAAACQBAABkcnMvZTJvRG9jLnhtbFBLBQYAAAAABgAGAFkBAACnBQAAAAA=&#10;" path="m0,0l6120765,0e">
                <v:fill on="f" focussize="0,0"/>
                <v:stroke weight="0.5pt" color="#000000" joinstyle="round"/>
                <v:imagedata o:title=""/>
                <o:lock v:ext="edit" aspectratio="f"/>
                <v:textbox inset="0mm,0mm,0mm,0mm"/>
                <w10:wrap type="topAndBottom"/>
              </v:shape>
            </w:pict>
          </mc:Fallback>
        </mc:AlternateContent>
      </w:r>
    </w:p>
    <w:p w14:paraId="6018B702">
      <w:pPr>
        <w:pStyle w:val="6"/>
        <w:rPr>
          <w:b/>
          <w:sz w:val="20"/>
        </w:rPr>
      </w:pPr>
    </w:p>
    <w:p w14:paraId="26B6A052">
      <w:pPr>
        <w:pStyle w:val="6"/>
        <w:spacing w:before="31"/>
        <w:rPr>
          <w:b/>
          <w:sz w:val="20"/>
        </w:rPr>
      </w:pPr>
      <w:r>
        <w:rPr>
          <w:b/>
          <w:sz w:val="20"/>
        </w:rPr>
        <mc:AlternateContent>
          <mc:Choice Requires="wps">
            <w:drawing>
              <wp:anchor distT="0" distB="0" distL="0" distR="0" simplePos="0" relativeHeight="251697152" behindDoc="1" locked="0" layoutInCell="1" allowOverlap="1">
                <wp:simplePos x="0" y="0"/>
                <wp:positionH relativeFrom="page">
                  <wp:posOffset>647700</wp:posOffset>
                </wp:positionH>
                <wp:positionV relativeFrom="paragraph">
                  <wp:posOffset>180975</wp:posOffset>
                </wp:positionV>
                <wp:extent cx="6120765" cy="1270"/>
                <wp:effectExtent l="0" t="0" r="0" b="0"/>
                <wp:wrapTopAndBottom/>
                <wp:docPr id="90" name="Graphic 90"/>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90" o:spid="_x0000_s1026" o:spt="100" style="position:absolute;left:0pt;margin-left:51pt;margin-top:14.25pt;height:0.1pt;width:481.95pt;mso-position-horizontal-relative:page;mso-wrap-distance-bottom:0pt;mso-wrap-distance-top:0pt;z-index:-251619328;mso-width-relative:page;mso-height-relative:page;" filled="f" stroked="t" coordsize="6120765,1" o:gfxdata="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nzV8IdUAAAAKAQAADwAAAAAAAAABACAA&#10;AAAiAAAAZHJzL2Rvd25yZXYueG1sUEsBAhQAFAAAAAgAh07iQMJS+VEQAgAAfAQAAA4AAAAAAAAA&#10;AQAgAAAAJAEAAGRycy9lMm9Eb2MueG1sUEsFBgAAAAAGAAYAWQEAAKYFAAAAAA==&#10;" path="m0,0l6120765,0e">
                <v:fill on="f" focussize="0,0"/>
                <v:stroke weight="0.5pt" color="#000000" joinstyle="round"/>
                <v:imagedata o:title=""/>
                <o:lock v:ext="edit" aspectratio="f"/>
                <v:textbox inset="0mm,0mm,0mm,0mm"/>
                <w10:wrap type="topAndBottom"/>
              </v:shape>
            </w:pict>
          </mc:Fallback>
        </mc:AlternateContent>
      </w:r>
    </w:p>
    <w:p w14:paraId="1CFDC18A">
      <w:pPr>
        <w:pStyle w:val="6"/>
        <w:rPr>
          <w:b/>
          <w:sz w:val="20"/>
        </w:rPr>
      </w:pPr>
    </w:p>
    <w:p w14:paraId="68E2D143">
      <w:pPr>
        <w:pStyle w:val="6"/>
        <w:spacing w:before="31"/>
        <w:rPr>
          <w:b/>
          <w:sz w:val="20"/>
        </w:rPr>
      </w:pPr>
      <w:r>
        <w:rPr>
          <w:b/>
          <w:sz w:val="20"/>
        </w:rPr>
        <mc:AlternateContent>
          <mc:Choice Requires="wps">
            <w:drawing>
              <wp:anchor distT="0" distB="0" distL="0" distR="0" simplePos="0" relativeHeight="251697152" behindDoc="1" locked="0" layoutInCell="1" allowOverlap="1">
                <wp:simplePos x="0" y="0"/>
                <wp:positionH relativeFrom="page">
                  <wp:posOffset>647700</wp:posOffset>
                </wp:positionH>
                <wp:positionV relativeFrom="paragraph">
                  <wp:posOffset>180975</wp:posOffset>
                </wp:positionV>
                <wp:extent cx="6120765" cy="1270"/>
                <wp:effectExtent l="0" t="0" r="0" b="0"/>
                <wp:wrapTopAndBottom/>
                <wp:docPr id="91" name="Graphic 91"/>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37">
                          <a:solidFill>
                            <a:srgbClr val="000000"/>
                          </a:solidFill>
                          <a:prstDash val="solid"/>
                        </a:ln>
                      </wps:spPr>
                      <wps:bodyPr wrap="square" lIns="0" tIns="0" rIns="0" bIns="0" rtlCol="0">
                        <a:noAutofit/>
                      </wps:bodyPr>
                    </wps:wsp>
                  </a:graphicData>
                </a:graphic>
              </wp:anchor>
            </w:drawing>
          </mc:Choice>
          <mc:Fallback>
            <w:pict>
              <v:shape id="Graphic 91" o:spid="_x0000_s1026" o:spt="100" style="position:absolute;left:0pt;margin-left:51pt;margin-top:14.25pt;height:0.1pt;width:481.95pt;mso-position-horizontal-relative:page;mso-wrap-distance-bottom:0pt;mso-wrap-distance-top:0pt;z-index:-251619328;mso-width-relative:page;mso-height-relative:page;" filled="f" stroked="t" coordsize="6120765,1" o:gfxdata="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Y00Hi1gAAAAoBAAAPAAAAAAAAAAEA&#10;IAAAACIAAABkcnMvZG93bnJldi54bWxQSwECFAAUAAAACACHTuJAfGUeDhECAAB8BAAADgAAAAAA&#10;AAABACAAAAAlAQAAZHJzL2Uyb0RvYy54bWxQSwUGAAAAAAYABgBZAQAAqAUAAAAA&#10;" path="m0,0l6120765,0e">
                <v:fill on="f" focussize="0,0"/>
                <v:stroke weight="0.498976377952756pt" color="#000000" joinstyle="round"/>
                <v:imagedata o:title=""/>
                <o:lock v:ext="edit" aspectratio="f"/>
                <v:textbox inset="0mm,0mm,0mm,0mm"/>
                <w10:wrap type="topAndBottom"/>
              </v:shape>
            </w:pict>
          </mc:Fallback>
        </mc:AlternateContent>
      </w:r>
    </w:p>
    <w:p w14:paraId="016271DD">
      <w:pPr>
        <w:pStyle w:val="6"/>
        <w:rPr>
          <w:b/>
          <w:sz w:val="20"/>
        </w:rPr>
      </w:pPr>
    </w:p>
    <w:p w14:paraId="74DB6A43">
      <w:pPr>
        <w:pStyle w:val="6"/>
        <w:spacing w:before="41"/>
        <w:rPr>
          <w:b/>
          <w:sz w:val="20"/>
        </w:rPr>
      </w:pPr>
      <w:r>
        <w:rPr>
          <w:b/>
          <w:sz w:val="20"/>
        </w:rPr>
        <mc:AlternateContent>
          <mc:Choice Requires="wps">
            <w:drawing>
              <wp:anchor distT="0" distB="0" distL="0" distR="0" simplePos="0" relativeHeight="251698176" behindDoc="1" locked="0" layoutInCell="1" allowOverlap="1">
                <wp:simplePos x="0" y="0"/>
                <wp:positionH relativeFrom="page">
                  <wp:posOffset>647700</wp:posOffset>
                </wp:positionH>
                <wp:positionV relativeFrom="paragraph">
                  <wp:posOffset>187325</wp:posOffset>
                </wp:positionV>
                <wp:extent cx="6120765" cy="1270"/>
                <wp:effectExtent l="0" t="0" r="0" b="0"/>
                <wp:wrapTopAndBottom/>
                <wp:docPr id="92" name="Graphic 92"/>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92" o:spid="_x0000_s1026" o:spt="100" style="position:absolute;left:0pt;margin-left:51pt;margin-top:14.75pt;height:0.1pt;width:481.95pt;mso-position-horizontal-relative:page;mso-wrap-distance-bottom:0pt;mso-wrap-distance-top:0pt;z-index:-251618304;mso-width-relative:page;mso-height-relative:page;" filled="f" stroked="t" coordsize="6120765,1" o:gfxdata="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Dvzk8nVAAAACgEAAA8AAAAAAAAAAQAg&#10;AAAAIgAAAGRycy9kb3ducmV2LnhtbFBLAQIUABQAAAAIAIdO4kC0DnOSEQIAAHwEAAAOAAAAAAAA&#10;AAEAIAAAACQBAABkcnMvZTJvRG9jLnhtbFBLBQYAAAAABgAGAFkBAACnBQAAAAA=&#10;" path="m0,0l6120765,0e">
                <v:fill on="f" focussize="0,0"/>
                <v:stroke weight="0.5pt" color="#000000" joinstyle="round"/>
                <v:imagedata o:title=""/>
                <o:lock v:ext="edit" aspectratio="f"/>
                <v:textbox inset="0mm,0mm,0mm,0mm"/>
                <w10:wrap type="topAndBottom"/>
              </v:shape>
            </w:pict>
          </mc:Fallback>
        </mc:AlternateContent>
      </w:r>
    </w:p>
    <w:p w14:paraId="5722875E">
      <w:pPr>
        <w:pStyle w:val="6"/>
        <w:rPr>
          <w:b/>
          <w:sz w:val="20"/>
        </w:rPr>
      </w:pPr>
    </w:p>
    <w:p w14:paraId="113BD14C">
      <w:pPr>
        <w:pStyle w:val="6"/>
        <w:spacing w:before="31"/>
        <w:rPr>
          <w:b/>
          <w:sz w:val="20"/>
        </w:rPr>
      </w:pPr>
      <w:r>
        <w:rPr>
          <w:b/>
          <w:sz w:val="20"/>
        </w:rPr>
        <mc:AlternateContent>
          <mc:Choice Requires="wps">
            <w:drawing>
              <wp:anchor distT="0" distB="0" distL="0" distR="0" simplePos="0" relativeHeight="251698176" behindDoc="1" locked="0" layoutInCell="1" allowOverlap="1">
                <wp:simplePos x="0" y="0"/>
                <wp:positionH relativeFrom="page">
                  <wp:posOffset>647700</wp:posOffset>
                </wp:positionH>
                <wp:positionV relativeFrom="paragraph">
                  <wp:posOffset>180975</wp:posOffset>
                </wp:positionV>
                <wp:extent cx="6120765" cy="1270"/>
                <wp:effectExtent l="0" t="0" r="0" b="0"/>
                <wp:wrapTopAndBottom/>
                <wp:docPr id="93" name="Graphic 93"/>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93" o:spid="_x0000_s1026" o:spt="100" style="position:absolute;left:0pt;margin-left:51pt;margin-top:14.25pt;height:0.1pt;width:481.95pt;mso-position-horizontal-relative:page;mso-wrap-distance-bottom:0pt;mso-wrap-distance-top:0pt;z-index:-251618304;mso-width-relative:page;mso-height-relative:page;" filled="f" stroked="t" coordsize="6120765,1" o:gfxdata="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81fCHVAAAACgEAAA8AAAAAAAAAAQAg&#10;AAAAIgAAAGRycy9kb3ducmV2LnhtbFBLAQIUABQAAAAIAIdO4kCPILbzEQIAAHwEAAAOAAAAAAAA&#10;AAEAIAAAACQBAABkcnMvZTJvRG9jLnhtbFBLBQYAAAAABgAGAFkBAACnBQAAAAA=&#10;" path="m0,0l6120765,0e">
                <v:fill on="f" focussize="0,0"/>
                <v:stroke weight="0.5pt" color="#000000" joinstyle="round"/>
                <v:imagedata o:title=""/>
                <o:lock v:ext="edit" aspectratio="f"/>
                <v:textbox inset="0mm,0mm,0mm,0mm"/>
                <w10:wrap type="topAndBottom"/>
              </v:shape>
            </w:pict>
          </mc:Fallback>
        </mc:AlternateContent>
      </w:r>
    </w:p>
    <w:p w14:paraId="7C664900">
      <w:pPr>
        <w:pStyle w:val="6"/>
        <w:rPr>
          <w:b/>
          <w:sz w:val="20"/>
        </w:rPr>
      </w:pPr>
    </w:p>
    <w:p w14:paraId="697A048F">
      <w:pPr>
        <w:pStyle w:val="6"/>
        <w:spacing w:before="31"/>
        <w:rPr>
          <w:b/>
          <w:sz w:val="20"/>
        </w:rPr>
      </w:pPr>
      <w:r>
        <w:rPr>
          <w:b/>
          <w:sz w:val="20"/>
        </w:rPr>
        <mc:AlternateContent>
          <mc:Choice Requires="wps">
            <w:drawing>
              <wp:anchor distT="0" distB="0" distL="0" distR="0" simplePos="0" relativeHeight="251699200" behindDoc="1" locked="0" layoutInCell="1" allowOverlap="1">
                <wp:simplePos x="0" y="0"/>
                <wp:positionH relativeFrom="page">
                  <wp:posOffset>647700</wp:posOffset>
                </wp:positionH>
                <wp:positionV relativeFrom="paragraph">
                  <wp:posOffset>180975</wp:posOffset>
                </wp:positionV>
                <wp:extent cx="6120765" cy="1270"/>
                <wp:effectExtent l="0" t="0" r="0" b="0"/>
                <wp:wrapTopAndBottom/>
                <wp:docPr id="94" name="Graphic 94"/>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94" o:spid="_x0000_s1026" o:spt="100" style="position:absolute;left:0pt;margin-left:51pt;margin-top:14.25pt;height:0.1pt;width:481.95pt;mso-position-horizontal-relative:page;mso-wrap-distance-bottom:0pt;mso-wrap-distance-top:0pt;z-index:-251617280;mso-width-relative:page;mso-height-relative:page;" filled="f" stroked="t" coordsize="6120765,1" o:gfxdata="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81fCHVAAAACgEAAA8AAAAAAAAAAQAg&#10;AAAAIgAAAGRycy9kb3ducmV2LnhtbFBLAQIUABQAAAAIAIdO4kBv7JwNEQIAAHwEAAAOAAAAAAAA&#10;AAEAIAAAACQBAABkcnMvZTJvRG9jLnhtbFBLBQYAAAAABgAGAFkBAACnBQAAAAA=&#10;" path="m0,0l6120765,0e">
                <v:fill on="f" focussize="0,0"/>
                <v:stroke weight="0.5pt" color="#000000" joinstyle="round"/>
                <v:imagedata o:title=""/>
                <o:lock v:ext="edit" aspectratio="f"/>
                <v:textbox inset="0mm,0mm,0mm,0mm"/>
                <w10:wrap type="topAndBottom"/>
              </v:shape>
            </w:pict>
          </mc:Fallback>
        </mc:AlternateContent>
      </w:r>
    </w:p>
    <w:p w14:paraId="18D2B51E">
      <w:pPr>
        <w:pStyle w:val="6"/>
        <w:rPr>
          <w:b/>
          <w:sz w:val="20"/>
        </w:rPr>
      </w:pPr>
    </w:p>
    <w:p w14:paraId="47C8AB97">
      <w:pPr>
        <w:pStyle w:val="6"/>
        <w:spacing w:before="31"/>
        <w:rPr>
          <w:b/>
          <w:sz w:val="20"/>
        </w:rPr>
      </w:pPr>
      <w:r>
        <w:rPr>
          <w:b/>
          <w:sz w:val="20"/>
        </w:rPr>
        <mc:AlternateContent>
          <mc:Choice Requires="wps">
            <w:drawing>
              <wp:anchor distT="0" distB="0" distL="0" distR="0" simplePos="0" relativeHeight="251699200" behindDoc="1" locked="0" layoutInCell="1" allowOverlap="1">
                <wp:simplePos x="0" y="0"/>
                <wp:positionH relativeFrom="page">
                  <wp:posOffset>647700</wp:posOffset>
                </wp:positionH>
                <wp:positionV relativeFrom="paragraph">
                  <wp:posOffset>180975</wp:posOffset>
                </wp:positionV>
                <wp:extent cx="6120765" cy="1270"/>
                <wp:effectExtent l="0" t="0" r="0" b="0"/>
                <wp:wrapTopAndBottom/>
                <wp:docPr id="95" name="Graphic 95"/>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37">
                          <a:solidFill>
                            <a:srgbClr val="000000"/>
                          </a:solidFill>
                          <a:prstDash val="solid"/>
                        </a:ln>
                      </wps:spPr>
                      <wps:bodyPr wrap="square" lIns="0" tIns="0" rIns="0" bIns="0" rtlCol="0">
                        <a:noAutofit/>
                      </wps:bodyPr>
                    </wps:wsp>
                  </a:graphicData>
                </a:graphic>
              </wp:anchor>
            </w:drawing>
          </mc:Choice>
          <mc:Fallback>
            <w:pict>
              <v:shape id="Graphic 95" o:spid="_x0000_s1026" o:spt="100" style="position:absolute;left:0pt;margin-left:51pt;margin-top:14.25pt;height:0.1pt;width:481.95pt;mso-position-horizontal-relative:page;mso-wrap-distance-bottom:0pt;mso-wrap-distance-top:0pt;z-index:-251617280;mso-width-relative:page;mso-height-relative:page;" filled="f" stroked="t" coordsize="6120765,1" o:gfxdata="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jTQeLWAAAACgEAAA8AAAAAAAAAAQAg&#10;AAAAIgAAAGRycy9kb3ducmV2LnhtbFBLAQIUABQAAAAIAIdO4kDR23tSEAIAAHwEAAAOAAAAAAAA&#10;AAEAIAAAACUBAABkcnMvZTJvRG9jLnhtbFBLBQYAAAAABgAGAFkBAACnBQAAAAA=&#10;" path="m0,0l6120765,0e">
                <v:fill on="f" focussize="0,0"/>
                <v:stroke weight="0.498976377952756pt" color="#000000" joinstyle="round"/>
                <v:imagedata o:title=""/>
                <o:lock v:ext="edit" aspectratio="f"/>
                <v:textbox inset="0mm,0mm,0mm,0mm"/>
                <w10:wrap type="topAndBottom"/>
              </v:shape>
            </w:pict>
          </mc:Fallback>
        </mc:AlternateContent>
      </w:r>
    </w:p>
    <w:p w14:paraId="744773C7">
      <w:pPr>
        <w:pStyle w:val="6"/>
        <w:rPr>
          <w:b/>
          <w:sz w:val="20"/>
        </w:rPr>
      </w:pPr>
    </w:p>
    <w:p w14:paraId="397B3766">
      <w:pPr>
        <w:pStyle w:val="6"/>
        <w:spacing w:before="41"/>
        <w:rPr>
          <w:b/>
          <w:sz w:val="20"/>
        </w:rPr>
      </w:pPr>
      <w:r>
        <w:rPr>
          <w:b/>
          <w:sz w:val="20"/>
        </w:rPr>
        <mc:AlternateContent>
          <mc:Choice Requires="wps">
            <w:drawing>
              <wp:anchor distT="0" distB="0" distL="0" distR="0" simplePos="0" relativeHeight="251700224" behindDoc="1" locked="0" layoutInCell="1" allowOverlap="1">
                <wp:simplePos x="0" y="0"/>
                <wp:positionH relativeFrom="page">
                  <wp:posOffset>647700</wp:posOffset>
                </wp:positionH>
                <wp:positionV relativeFrom="paragraph">
                  <wp:posOffset>187325</wp:posOffset>
                </wp:positionV>
                <wp:extent cx="6120765" cy="1270"/>
                <wp:effectExtent l="0" t="0" r="0" b="0"/>
                <wp:wrapTopAndBottom/>
                <wp:docPr id="96" name="Graphic 96"/>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96" o:spid="_x0000_s1026" o:spt="100" style="position:absolute;left:0pt;margin-left:51pt;margin-top:14.75pt;height:0.1pt;width:481.95pt;mso-position-horizontal-relative:page;mso-wrap-distance-bottom:0pt;mso-wrap-distance-top:0pt;z-index:-251616256;mso-width-relative:page;mso-height-relative:page;" filled="f" stroked="t" coordsize="6120765,1" o:gfxdata="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Dvzk8nVAAAACgEAAA8AAAAAAAAAAQAg&#10;AAAAIgAAAGRycy9kb3ducmV2LnhtbFBLAQIUABQAAAAIAIdO4kAZsBbOEQIAAHwEAAAOAAAAAAAA&#10;AAEAIAAAACQBAABkcnMvZTJvRG9jLnhtbFBLBQYAAAAABgAGAFkBAACnBQAAAAA=&#10;" path="m0,0l6120765,0e">
                <v:fill on="f" focussize="0,0"/>
                <v:stroke weight="0.5pt" color="#000000" joinstyle="round"/>
                <v:imagedata o:title=""/>
                <o:lock v:ext="edit" aspectratio="f"/>
                <v:textbox inset="0mm,0mm,0mm,0mm"/>
                <w10:wrap type="topAndBottom"/>
              </v:shape>
            </w:pict>
          </mc:Fallback>
        </mc:AlternateContent>
      </w:r>
    </w:p>
    <w:p w14:paraId="38CDCC6A">
      <w:pPr>
        <w:pStyle w:val="6"/>
        <w:rPr>
          <w:b/>
          <w:sz w:val="20"/>
        </w:rPr>
      </w:pPr>
    </w:p>
    <w:p w14:paraId="36A3427F">
      <w:pPr>
        <w:pStyle w:val="6"/>
        <w:spacing w:before="31"/>
        <w:rPr>
          <w:b/>
          <w:sz w:val="20"/>
        </w:rPr>
      </w:pPr>
      <w:r>
        <w:rPr>
          <w:b/>
          <w:sz w:val="20"/>
        </w:rPr>
        <mc:AlternateContent>
          <mc:Choice Requires="wps">
            <w:drawing>
              <wp:anchor distT="0" distB="0" distL="0" distR="0" simplePos="0" relativeHeight="251700224" behindDoc="1" locked="0" layoutInCell="1" allowOverlap="1">
                <wp:simplePos x="0" y="0"/>
                <wp:positionH relativeFrom="page">
                  <wp:posOffset>647700</wp:posOffset>
                </wp:positionH>
                <wp:positionV relativeFrom="paragraph">
                  <wp:posOffset>180975</wp:posOffset>
                </wp:positionV>
                <wp:extent cx="6120765" cy="1270"/>
                <wp:effectExtent l="0" t="0" r="0" b="0"/>
                <wp:wrapTopAndBottom/>
                <wp:docPr id="97" name="Graphic 97"/>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97" o:spid="_x0000_s1026" o:spt="100" style="position:absolute;left:0pt;margin-left:51pt;margin-top:14.25pt;height:0.1pt;width:481.95pt;mso-position-horizontal-relative:page;mso-wrap-distance-bottom:0pt;mso-wrap-distance-top:0pt;z-index:-251616256;mso-width-relative:page;mso-height-relative:page;" filled="f" stroked="t" coordsize="6120765,1" o:gfxdata="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81fCHVAAAACgEAAA8AAAAAAAAAAQAg&#10;AAAAIgAAAGRycy9kb3ducmV2LnhtbFBLAQIUABQAAAAIAIdO4kAintOvEQIAAHwEAAAOAAAAAAAA&#10;AAEAIAAAACQBAABkcnMvZTJvRG9jLnhtbFBLBQYAAAAABgAGAFkBAACnBQAAAAA=&#10;" path="m0,0l6120765,0e">
                <v:fill on="f" focussize="0,0"/>
                <v:stroke weight="0.5pt" color="#000000" joinstyle="round"/>
                <v:imagedata o:title=""/>
                <o:lock v:ext="edit" aspectratio="f"/>
                <v:textbox inset="0mm,0mm,0mm,0mm"/>
                <w10:wrap type="topAndBottom"/>
              </v:shape>
            </w:pict>
          </mc:Fallback>
        </mc:AlternateContent>
      </w:r>
    </w:p>
    <w:p w14:paraId="7E113B90">
      <w:pPr>
        <w:pStyle w:val="6"/>
        <w:rPr>
          <w:b/>
          <w:sz w:val="20"/>
        </w:rPr>
      </w:pPr>
    </w:p>
    <w:p w14:paraId="03255680">
      <w:pPr>
        <w:pStyle w:val="6"/>
        <w:spacing w:before="31"/>
        <w:rPr>
          <w:b/>
          <w:sz w:val="20"/>
        </w:rPr>
      </w:pPr>
      <w:r>
        <w:rPr>
          <w:b/>
          <w:sz w:val="20"/>
        </w:rPr>
        <mc:AlternateContent>
          <mc:Choice Requires="wps">
            <w:drawing>
              <wp:anchor distT="0" distB="0" distL="0" distR="0" simplePos="0" relativeHeight="251701248" behindDoc="1" locked="0" layoutInCell="1" allowOverlap="1">
                <wp:simplePos x="0" y="0"/>
                <wp:positionH relativeFrom="page">
                  <wp:posOffset>647700</wp:posOffset>
                </wp:positionH>
                <wp:positionV relativeFrom="paragraph">
                  <wp:posOffset>180975</wp:posOffset>
                </wp:positionV>
                <wp:extent cx="6120765" cy="1270"/>
                <wp:effectExtent l="0" t="0" r="0" b="0"/>
                <wp:wrapTopAndBottom/>
                <wp:docPr id="98" name="Graphic 98"/>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98" o:spid="_x0000_s1026" o:spt="100" style="position:absolute;left:0pt;margin-left:51pt;margin-top:14.25pt;height:0.1pt;width:481.95pt;mso-position-horizontal-relative:page;mso-wrap-distance-bottom:0pt;mso-wrap-distance-top:0pt;z-index:-251615232;mso-width-relative:page;mso-height-relative:page;" filled="f" stroked="t" coordsize="6120765,1" o:gfxdata="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81fCHVAAAACgEAAA8AAAAAAAAAAQAg&#10;AAAAIgAAAGRycy9kb3ducmV2LnhtbFBLAQIUABQAAAAIAIdO4kCYLzLpEQIAAHwEAAAOAAAAAAAA&#10;AAEAIAAAACQBAABkcnMvZTJvRG9jLnhtbFBLBQYAAAAABgAGAFkBAACnBQAAAAA=&#10;" path="m0,0l6120765,0e">
                <v:fill on="f" focussize="0,0"/>
                <v:stroke weight="0.5pt" color="#000000" joinstyle="round"/>
                <v:imagedata o:title=""/>
                <o:lock v:ext="edit" aspectratio="f"/>
                <v:textbox inset="0mm,0mm,0mm,0mm"/>
                <w10:wrap type="topAndBottom"/>
              </v:shape>
            </w:pict>
          </mc:Fallback>
        </mc:AlternateContent>
      </w:r>
    </w:p>
    <w:p w14:paraId="4997FD98">
      <w:pPr>
        <w:pStyle w:val="6"/>
        <w:rPr>
          <w:b/>
          <w:sz w:val="20"/>
        </w:rPr>
      </w:pPr>
    </w:p>
    <w:p w14:paraId="7911CDAA">
      <w:pPr>
        <w:pStyle w:val="6"/>
        <w:spacing w:before="31"/>
        <w:rPr>
          <w:b/>
          <w:sz w:val="20"/>
        </w:rPr>
      </w:pPr>
      <w:r>
        <w:rPr>
          <w:b/>
          <w:sz w:val="20"/>
        </w:rPr>
        <mc:AlternateContent>
          <mc:Choice Requires="wps">
            <w:drawing>
              <wp:anchor distT="0" distB="0" distL="0" distR="0" simplePos="0" relativeHeight="251701248" behindDoc="1" locked="0" layoutInCell="1" allowOverlap="1">
                <wp:simplePos x="0" y="0"/>
                <wp:positionH relativeFrom="page">
                  <wp:posOffset>647700</wp:posOffset>
                </wp:positionH>
                <wp:positionV relativeFrom="paragraph">
                  <wp:posOffset>180975</wp:posOffset>
                </wp:positionV>
                <wp:extent cx="6120765" cy="1270"/>
                <wp:effectExtent l="0" t="0" r="0" b="0"/>
                <wp:wrapTopAndBottom/>
                <wp:docPr id="99" name="Graphic 99"/>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99" o:spid="_x0000_s1026" o:spt="100" style="position:absolute;left:0pt;margin-left:51pt;margin-top:14.25pt;height:0.1pt;width:481.95pt;mso-position-horizontal-relative:page;mso-wrap-distance-bottom:0pt;mso-wrap-distance-top:0pt;z-index:-251615232;mso-width-relative:page;mso-height-relative:page;" filled="f" stroked="t" coordsize="6120765,1" o:gfxdata="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81fCHVAAAACgEAAA8AAAAAAAAAAQAg&#10;AAAAIgAAAGRycy9kb3ducmV2LnhtbFBLAQIUABQAAAAIAIdO4kCjAfeIEQIAAHwEAAAOAAAAAAAA&#10;AAEAIAAAACQBAABkcnMvZTJvRG9jLnhtbFBLBQYAAAAABgAGAFkBAACnBQAAAAA=&#10;" path="m0,0l6120765,0e">
                <v:fill on="f" focussize="0,0"/>
                <v:stroke weight="0.5pt" color="#000000" joinstyle="round"/>
                <v:imagedata o:title=""/>
                <o:lock v:ext="edit" aspectratio="f"/>
                <v:textbox inset="0mm,0mm,0mm,0mm"/>
                <w10:wrap type="topAndBottom"/>
              </v:shape>
            </w:pict>
          </mc:Fallback>
        </mc:AlternateContent>
      </w:r>
    </w:p>
    <w:p w14:paraId="662DDBA8">
      <w:pPr>
        <w:pStyle w:val="6"/>
        <w:rPr>
          <w:b/>
          <w:sz w:val="20"/>
        </w:rPr>
      </w:pPr>
    </w:p>
    <w:p w14:paraId="3C4D3995">
      <w:pPr>
        <w:pStyle w:val="6"/>
        <w:spacing w:before="41"/>
        <w:rPr>
          <w:b/>
          <w:sz w:val="20"/>
        </w:rPr>
      </w:pPr>
      <w:r>
        <w:rPr>
          <w:b/>
          <w:sz w:val="20"/>
        </w:rPr>
        <mc:AlternateContent>
          <mc:Choice Requires="wps">
            <w:drawing>
              <wp:anchor distT="0" distB="0" distL="0" distR="0" simplePos="0" relativeHeight="251702272" behindDoc="1" locked="0" layoutInCell="1" allowOverlap="1">
                <wp:simplePos x="0" y="0"/>
                <wp:positionH relativeFrom="page">
                  <wp:posOffset>647700</wp:posOffset>
                </wp:positionH>
                <wp:positionV relativeFrom="paragraph">
                  <wp:posOffset>187325</wp:posOffset>
                </wp:positionV>
                <wp:extent cx="6120765" cy="1270"/>
                <wp:effectExtent l="0" t="0" r="0" b="0"/>
                <wp:wrapTopAndBottom/>
                <wp:docPr id="100" name="Graphic 100"/>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100" o:spid="_x0000_s1026" o:spt="100" style="position:absolute;left:0pt;margin-left:51pt;margin-top:14.75pt;height:0.1pt;width:481.95pt;mso-position-horizontal-relative:page;mso-wrap-distance-bottom:0pt;mso-wrap-distance-top:0pt;z-index:-251614208;mso-width-relative:page;mso-height-relative:page;" filled="f" stroked="t" coordsize="6120765,1" o:gfxdata="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O/OTydUAAAAKAQAADwAAAAAAAAABACAA&#10;AAAiAAAAZHJzL2Rvd25yZXYueG1sUEsBAhQAFAAAAAgAh07iQBc4ej8QAgAAfgQAAA4AAAAAAAAA&#10;AQAgAAAAJAEAAGRycy9lMm9Eb2MueG1sUEsFBgAAAAAGAAYAWQEAAKYFAAAAAA==&#10;" path="m0,0l6120765,0e">
                <v:fill on="f" focussize="0,0"/>
                <v:stroke weight="0.5pt" color="#000000" joinstyle="round"/>
                <v:imagedata o:title=""/>
                <o:lock v:ext="edit" aspectratio="f"/>
                <v:textbox inset="0mm,0mm,0mm,0mm"/>
                <w10:wrap type="topAndBottom"/>
              </v:shape>
            </w:pict>
          </mc:Fallback>
        </mc:AlternateContent>
      </w:r>
    </w:p>
    <w:p w14:paraId="467A6F27">
      <w:pPr>
        <w:pStyle w:val="6"/>
        <w:rPr>
          <w:b/>
          <w:sz w:val="20"/>
        </w:rPr>
      </w:pPr>
    </w:p>
    <w:p w14:paraId="154D6EBA">
      <w:pPr>
        <w:pStyle w:val="6"/>
        <w:spacing w:before="31"/>
        <w:rPr>
          <w:b/>
          <w:sz w:val="20"/>
        </w:rPr>
      </w:pPr>
      <w:r>
        <w:rPr>
          <w:b/>
          <w:sz w:val="20"/>
        </w:rPr>
        <mc:AlternateContent>
          <mc:Choice Requires="wps">
            <w:drawing>
              <wp:anchor distT="0" distB="0" distL="0" distR="0" simplePos="0" relativeHeight="251702272" behindDoc="1" locked="0" layoutInCell="1" allowOverlap="1">
                <wp:simplePos x="0" y="0"/>
                <wp:positionH relativeFrom="page">
                  <wp:posOffset>647700</wp:posOffset>
                </wp:positionH>
                <wp:positionV relativeFrom="paragraph">
                  <wp:posOffset>180975</wp:posOffset>
                </wp:positionV>
                <wp:extent cx="6120765" cy="1270"/>
                <wp:effectExtent l="0" t="0" r="0" b="0"/>
                <wp:wrapTopAndBottom/>
                <wp:docPr id="101" name="Graphic 101"/>
                <wp:cNvGraphicFramePr/>
                <a:graphic xmlns:a="http://schemas.openxmlformats.org/drawingml/2006/main">
                  <a:graphicData uri="http://schemas.microsoft.com/office/word/2010/wordprocessingShape">
                    <wps:wsp>
                      <wps:cNvSpPr/>
                      <wps:spPr>
                        <a:xfrm>
                          <a:off x="0" y="0"/>
                          <a:ext cx="6120765" cy="1270"/>
                        </a:xfrm>
                        <a:custGeom>
                          <a:avLst/>
                          <a:gdLst/>
                          <a:ahLst/>
                          <a:cxnLst/>
                          <a:rect l="l" t="t" r="r" b="b"/>
                          <a:pathLst>
                            <a:path w="6120765">
                              <a:moveTo>
                                <a:pt x="0" y="0"/>
                              </a:moveTo>
                              <a:lnTo>
                                <a:pt x="6120765"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101" o:spid="_x0000_s1026" o:spt="100" style="position:absolute;left:0pt;margin-left:51pt;margin-top:14.25pt;height:0.1pt;width:481.95pt;mso-position-horizontal-relative:page;mso-wrap-distance-bottom:0pt;mso-wrap-distance-top:0pt;z-index:-251614208;mso-width-relative:page;mso-height-relative:page;" filled="f" stroked="t" coordsize="6120765,1" o:gfxdata="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81fCHVAAAACgEAAA8AAAAAAAAAAQAg&#10;AAAAIgAAAGRycy9kb3ducmV2LnhtbFBLAQIUABQAAAAIAIdO4kDcReg4EQIAAH4EAAAOAAAAAAAA&#10;AAEAIAAAACQBAABkcnMvZTJvRG9jLnhtbFBLBQYAAAAABgAGAFkBAACnBQAAAAA=&#10;" path="m0,0l6120765,0e">
                <v:fill on="f" focussize="0,0"/>
                <v:stroke weight="0.5pt" color="#000000" joinstyle="round"/>
                <v:imagedata o:title=""/>
                <o:lock v:ext="edit" aspectratio="f"/>
                <v:textbox inset="0mm,0mm,0mm,0mm"/>
                <w10:wrap type="topAndBottom"/>
              </v:shape>
            </w:pict>
          </mc:Fallback>
        </mc:AlternateContent>
      </w:r>
    </w:p>
    <w:p w14:paraId="3904D553">
      <w:pPr>
        <w:pStyle w:val="6"/>
        <w:rPr>
          <w:b/>
          <w:sz w:val="20"/>
        </w:rPr>
      </w:pPr>
    </w:p>
    <w:p w14:paraId="56101F92">
      <w:pPr>
        <w:pStyle w:val="6"/>
        <w:spacing w:before="31"/>
        <w:rPr>
          <w:b/>
          <w:sz w:val="20"/>
        </w:rPr>
      </w:pPr>
      <w:r>
        <w:rPr>
          <w:b/>
          <w:sz w:val="20"/>
        </w:rPr>
        <mc:AlternateContent>
          <mc:Choice Requires="wps">
            <w:drawing>
              <wp:anchor distT="0" distB="0" distL="0" distR="0" simplePos="0" relativeHeight="251703296" behindDoc="1" locked="0" layoutInCell="1" allowOverlap="1">
                <wp:simplePos x="0" y="0"/>
                <wp:positionH relativeFrom="page">
                  <wp:posOffset>641350</wp:posOffset>
                </wp:positionH>
                <wp:positionV relativeFrom="paragraph">
                  <wp:posOffset>180975</wp:posOffset>
                </wp:positionV>
                <wp:extent cx="6127750" cy="1270"/>
                <wp:effectExtent l="0" t="0" r="0" b="0"/>
                <wp:wrapTopAndBottom/>
                <wp:docPr id="102" name="Graphic 102"/>
                <wp:cNvGraphicFramePr/>
                <a:graphic xmlns:a="http://schemas.openxmlformats.org/drawingml/2006/main">
                  <a:graphicData uri="http://schemas.microsoft.com/office/word/2010/wordprocessingShape">
                    <wps:wsp>
                      <wps:cNvSpPr/>
                      <wps:spPr>
                        <a:xfrm>
                          <a:off x="0" y="0"/>
                          <a:ext cx="6127750" cy="1270"/>
                        </a:xfrm>
                        <a:custGeom>
                          <a:avLst/>
                          <a:gdLst/>
                          <a:ahLst/>
                          <a:cxnLst/>
                          <a:rect l="l" t="t" r="r" b="b"/>
                          <a:pathLst>
                            <a:path w="6127750">
                              <a:moveTo>
                                <a:pt x="0" y="0"/>
                              </a:moveTo>
                              <a:lnTo>
                                <a:pt x="6127750"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102" o:spid="_x0000_s1026" o:spt="100" style="position:absolute;left:0pt;margin-left:50.5pt;margin-top:14.25pt;height:0.1pt;width:482.5pt;mso-position-horizontal-relative:page;mso-wrap-distance-bottom:0pt;mso-wrap-distance-top:0pt;z-index:-251613184;mso-width-relative:page;mso-height-relative:page;" filled="f" stroked="t" coordsize="6127750,1" o:gfxdata="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xlvVZtcAAAAKAQAADwAAAAAAAAABACAA&#10;AAAiAAAAZHJzL2Rvd25yZXYueG1sUEsBAhQAFAAAAAgAh07iQDIwYdgOAgAAfgQAAA4AAAAAAAAA&#10;AQAgAAAAJgEAAGRycy9lMm9Eb2MueG1sUEsFBgAAAAAGAAYAWQEAAKYFAAAAAA==&#10;" path="m0,0l6127750,0e">
                <v:fill on="f" focussize="0,0"/>
                <v:stroke weight="0.5pt" color="#000000" joinstyle="round"/>
                <v:imagedata o:title=""/>
                <o:lock v:ext="edit" aspectratio="f"/>
                <v:textbox inset="0mm,0mm,0mm,0mm"/>
                <w10:wrap type="topAndBottom"/>
              </v:shape>
            </w:pict>
          </mc:Fallback>
        </mc:AlternateContent>
      </w:r>
    </w:p>
    <w:sectPr>
      <w:headerReference r:id="rId23" w:type="default"/>
      <w:footerReference r:id="rId24" w:type="default"/>
      <w:pgSz w:w="11930" w:h="16850"/>
      <w:pgMar w:top="1260" w:right="992" w:bottom="1060" w:left="992" w:header="672" w:footer="863"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D66C75">
    <w:pPr>
      <w:pStyle w:val="6"/>
      <w:spacing w:line="14" w:lineRule="auto"/>
      <w:rPr>
        <w:sz w:val="20"/>
      </w:rPr>
    </w:pPr>
    <w:r>
      <w:rPr>
        <w:sz w:val="20"/>
      </w:rPr>
      <mc:AlternateContent>
        <mc:Choice Requires="wps">
          <w:drawing>
            <wp:anchor distT="0" distB="0" distL="0" distR="0" simplePos="0" relativeHeight="251661312" behindDoc="1" locked="0" layoutInCell="1" allowOverlap="1">
              <wp:simplePos x="0" y="0"/>
              <wp:positionH relativeFrom="page">
                <wp:posOffset>6718935</wp:posOffset>
              </wp:positionH>
              <wp:positionV relativeFrom="page">
                <wp:posOffset>9999345</wp:posOffset>
              </wp:positionV>
              <wp:extent cx="178435" cy="222885"/>
              <wp:effectExtent l="0" t="0" r="0" b="0"/>
              <wp:wrapNone/>
              <wp:docPr id="1" name="Textbox 1"/>
              <wp:cNvGraphicFramePr/>
              <a:graphic xmlns:a="http://schemas.openxmlformats.org/drawingml/2006/main">
                <a:graphicData uri="http://schemas.microsoft.com/office/word/2010/wordprocessingShape">
                  <wps:wsp>
                    <wps:cNvSpPr txBox="1"/>
                    <wps:spPr>
                      <a:xfrm>
                        <a:off x="0" y="0"/>
                        <a:ext cx="178435" cy="222885"/>
                      </a:xfrm>
                      <a:prstGeom prst="rect">
                        <a:avLst/>
                      </a:prstGeom>
                    </wps:spPr>
                    <wps:txbx>
                      <w:txbxContent>
                        <w:p w14:paraId="525E3746">
                          <w:pPr>
                            <w:pStyle w:val="6"/>
                            <w:spacing w:before="9"/>
                            <w:ind w:left="60"/>
                          </w:pP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 id="Textbox 1" o:spid="_x0000_s1026" o:spt="202" type="#_x0000_t202" style="position:absolute;left:0pt;margin-left:529.05pt;margin-top:787.35pt;height:17.55pt;width:14.05pt;mso-position-horizontal-relative:page;mso-position-vertical-relative:page;z-index:-251655168;mso-width-relative:page;mso-height-relative:page;" filled="f" stroked="f" coordsize="21600,21600" o:gfxdata="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TCieZ3AAAAA8BAAAPAAAAAAAAAAEAIAAAACIAAABkcnMvZG93bnJldi54bWxQSwECFAAUAAAA&#10;CACHTuJAw9GATrEBAABzAwAADgAAAAAAAAABACAAAAArAQAAZHJzL2Uyb0RvYy54bWxQSwUGAAAA&#10;AAYABgBZAQAATgUAAAAA&#10;">
              <v:fill on="f" focussize="0,0"/>
              <v:stroke on="f"/>
              <v:imagedata o:title=""/>
              <o:lock v:ext="edit" aspectratio="f"/>
              <v:textbox inset="0mm,0mm,0mm,0mm">
                <w:txbxContent>
                  <w:p w14:paraId="525E3746">
                    <w:pPr>
                      <w:pStyle w:val="6"/>
                      <w:spacing w:before="9"/>
                      <w:ind w:left="60"/>
                    </w:pP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C5858">
    <w:pPr>
      <w:pStyle w:val="6"/>
      <w:spacing w:line="14" w:lineRule="auto"/>
      <w:rPr>
        <w:sz w:val="20"/>
      </w:rPr>
    </w:pPr>
    <w:r>
      <w:rPr>
        <w:sz w:val="20"/>
      </w:rPr>
      <mc:AlternateContent>
        <mc:Choice Requires="wps">
          <w:drawing>
            <wp:anchor distT="0" distB="0" distL="0" distR="0" simplePos="0" relativeHeight="251671552" behindDoc="1" locked="0" layoutInCell="1" allowOverlap="1">
              <wp:simplePos x="0" y="0"/>
              <wp:positionH relativeFrom="page">
                <wp:posOffset>6732905</wp:posOffset>
              </wp:positionH>
              <wp:positionV relativeFrom="page">
                <wp:posOffset>10005695</wp:posOffset>
              </wp:positionV>
              <wp:extent cx="165100" cy="194310"/>
              <wp:effectExtent l="0" t="0" r="0" b="0"/>
              <wp:wrapNone/>
              <wp:docPr id="74" name="Textbox 74"/>
              <wp:cNvGraphicFramePr/>
              <a:graphic xmlns:a="http://schemas.openxmlformats.org/drawingml/2006/main">
                <a:graphicData uri="http://schemas.microsoft.com/office/word/2010/wordprocessingShape">
                  <wps:wsp>
                    <wps:cNvSpPr txBox="1"/>
                    <wps:spPr>
                      <a:xfrm>
                        <a:off x="0" y="0"/>
                        <a:ext cx="165100" cy="194310"/>
                      </a:xfrm>
                      <a:prstGeom prst="rect">
                        <a:avLst/>
                      </a:prstGeom>
                    </wps:spPr>
                    <wps:txbx>
                      <w:txbxContent>
                        <w:p w14:paraId="34D3C962">
                          <w:pPr>
                            <w:spacing w:before="10"/>
                            <w:ind w:left="60" w:right="0" w:firstLine="0"/>
                            <w:jc w:val="left"/>
                            <w:rPr>
                              <w:sz w:val="24"/>
                            </w:rPr>
                          </w:pPr>
                          <w:r>
                            <w:rPr>
                              <w:spacing w:val="-10"/>
                              <w:sz w:val="24"/>
                            </w:rPr>
                            <w:fldChar w:fldCharType="begin"/>
                          </w:r>
                          <w:r>
                            <w:rPr>
                              <w:spacing w:val="-10"/>
                              <w:sz w:val="24"/>
                            </w:rPr>
                            <w:instrText xml:space="preserve"> PAGE </w:instrText>
                          </w:r>
                          <w:r>
                            <w:rPr>
                              <w:spacing w:val="-10"/>
                              <w:sz w:val="24"/>
                            </w:rPr>
                            <w:fldChar w:fldCharType="separate"/>
                          </w:r>
                          <w:r>
                            <w:rPr>
                              <w:spacing w:val="-10"/>
                              <w:sz w:val="24"/>
                            </w:rPr>
                            <w:t>3</w:t>
                          </w:r>
                          <w:r>
                            <w:rPr>
                              <w:spacing w:val="-10"/>
                              <w:sz w:val="24"/>
                            </w:rPr>
                            <w:fldChar w:fldCharType="end"/>
                          </w:r>
                        </w:p>
                      </w:txbxContent>
                    </wps:txbx>
                    <wps:bodyPr wrap="square" lIns="0" tIns="0" rIns="0" bIns="0" rtlCol="0">
                      <a:noAutofit/>
                    </wps:bodyPr>
                  </wps:wsp>
                </a:graphicData>
              </a:graphic>
            </wp:anchor>
          </w:drawing>
        </mc:Choice>
        <mc:Fallback>
          <w:pict>
            <v:shape id="Textbox 74" o:spid="_x0000_s1026" o:spt="202" type="#_x0000_t202" style="position:absolute;left:0pt;margin-left:530.15pt;margin-top:787.85pt;height:15.3pt;width:13pt;mso-position-horizontal-relative:page;mso-position-vertical-relative:page;z-index:-251644928;mso-width-relative:page;mso-height-relative:page;" filled="f" stroked="f" coordsize="21600,21600" o:gfxdata="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BgOlE52gAAAA8BAAAPAAAAAAAAAAEAIAAAACIAAABkcnMvZG93bnJldi54bWxQSwECFAAUAAAA&#10;CACHTuJAwzUlFrMBAAB1AwAADgAAAAAAAAABACAAAAApAQAAZHJzL2Uyb0RvYy54bWxQSwUGAAAA&#10;AAYABgBZAQAATgUAAAAA&#10;">
              <v:fill on="f" focussize="0,0"/>
              <v:stroke on="f"/>
              <v:imagedata o:title=""/>
              <o:lock v:ext="edit" aspectratio="f"/>
              <v:textbox inset="0mm,0mm,0mm,0mm">
                <w:txbxContent>
                  <w:p w14:paraId="34D3C962">
                    <w:pPr>
                      <w:spacing w:before="10"/>
                      <w:ind w:left="60" w:right="0" w:firstLine="0"/>
                      <w:jc w:val="left"/>
                      <w:rPr>
                        <w:sz w:val="24"/>
                      </w:rPr>
                    </w:pPr>
                    <w:r>
                      <w:rPr>
                        <w:spacing w:val="-10"/>
                        <w:sz w:val="24"/>
                      </w:rPr>
                      <w:fldChar w:fldCharType="begin"/>
                    </w:r>
                    <w:r>
                      <w:rPr>
                        <w:spacing w:val="-10"/>
                        <w:sz w:val="24"/>
                      </w:rPr>
                      <w:instrText xml:space="preserve"> PAGE </w:instrText>
                    </w:r>
                    <w:r>
                      <w:rPr>
                        <w:spacing w:val="-10"/>
                        <w:sz w:val="24"/>
                      </w:rPr>
                      <w:fldChar w:fldCharType="separate"/>
                    </w:r>
                    <w:r>
                      <w:rPr>
                        <w:spacing w:val="-10"/>
                        <w:sz w:val="24"/>
                      </w:rPr>
                      <w:t>3</w:t>
                    </w:r>
                    <w:r>
                      <w:rPr>
                        <w:spacing w:val="-10"/>
                        <w:sz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824864">
    <w:pPr>
      <w:pStyle w:val="6"/>
      <w:spacing w:line="14" w:lineRule="auto"/>
      <w:rPr>
        <w:sz w:val="20"/>
      </w:rPr>
    </w:pPr>
    <w:r>
      <w:rPr>
        <w:sz w:val="20"/>
      </w:rPr>
      <mc:AlternateContent>
        <mc:Choice Requires="wps">
          <w:drawing>
            <wp:anchor distT="0" distB="0" distL="0" distR="0" simplePos="0" relativeHeight="251662336" behindDoc="1" locked="0" layoutInCell="1" allowOverlap="1">
              <wp:simplePos x="0" y="0"/>
              <wp:positionH relativeFrom="page">
                <wp:posOffset>6718935</wp:posOffset>
              </wp:positionH>
              <wp:positionV relativeFrom="page">
                <wp:posOffset>10003790</wp:posOffset>
              </wp:positionV>
              <wp:extent cx="178435" cy="222885"/>
              <wp:effectExtent l="0" t="0" r="0" b="0"/>
              <wp:wrapNone/>
              <wp:docPr id="9" name="Textbox 9"/>
              <wp:cNvGraphicFramePr/>
              <a:graphic xmlns:a="http://schemas.openxmlformats.org/drawingml/2006/main">
                <a:graphicData uri="http://schemas.microsoft.com/office/word/2010/wordprocessingShape">
                  <wps:wsp>
                    <wps:cNvSpPr txBox="1"/>
                    <wps:spPr>
                      <a:xfrm>
                        <a:off x="0" y="0"/>
                        <a:ext cx="178435" cy="222885"/>
                      </a:xfrm>
                      <a:prstGeom prst="rect">
                        <a:avLst/>
                      </a:prstGeom>
                    </wps:spPr>
                    <wps:txbx>
                      <w:txbxContent>
                        <w:p w14:paraId="734C537A">
                          <w:pPr>
                            <w:pStyle w:val="6"/>
                            <w:spacing w:before="9"/>
                            <w:ind w:left="60"/>
                          </w:pP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 id="Textbox 9" o:spid="_x0000_s1026" o:spt="202" type="#_x0000_t202" style="position:absolute;left:0pt;margin-left:529.05pt;margin-top:787.7pt;height:17.55pt;width:14.05pt;mso-position-horizontal-relative:page;mso-position-vertical-relative:page;z-index:-251654144;mso-width-relative:page;mso-height-relative:page;" filled="f" stroked="f" coordsize="21600,21600" o:gfxdata="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Hp6tbXaAAAADwEAAA8AAAAAAAAAAQAgAAAAIgAAAGRycy9kb3ducmV2LnhtbFBLAQIUABQAAAAI&#10;AIdO4kCB6Y+nsgEAAHMDAAAOAAAAAAAAAAEAIAAAACkBAABkcnMvZTJvRG9jLnhtbFBLBQYAAAAA&#10;BgAGAFkBAABNBQAAAAA=&#10;">
              <v:fill on="f" focussize="0,0"/>
              <v:stroke on="f"/>
              <v:imagedata o:title=""/>
              <o:lock v:ext="edit" aspectratio="f"/>
              <v:textbox inset="0mm,0mm,0mm,0mm">
                <w:txbxContent>
                  <w:p w14:paraId="734C537A">
                    <w:pPr>
                      <w:pStyle w:val="6"/>
                      <w:spacing w:before="9"/>
                      <w:ind w:left="60"/>
                    </w:pP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B8E557">
    <w:pPr>
      <w:pStyle w:val="6"/>
      <w:spacing w:line="14" w:lineRule="auto"/>
      <w:rPr>
        <w:sz w:val="20"/>
      </w:rPr>
    </w:pPr>
    <w:r>
      <w:rPr>
        <w:sz w:val="20"/>
      </w:rPr>
      <mc:AlternateContent>
        <mc:Choice Requires="wps">
          <w:drawing>
            <wp:anchor distT="0" distB="0" distL="0" distR="0" simplePos="0" relativeHeight="251663360" behindDoc="1" locked="0" layoutInCell="1" allowOverlap="1">
              <wp:simplePos x="0" y="0"/>
              <wp:positionH relativeFrom="page">
                <wp:posOffset>6720840</wp:posOffset>
              </wp:positionH>
              <wp:positionV relativeFrom="page">
                <wp:posOffset>10000615</wp:posOffset>
              </wp:positionV>
              <wp:extent cx="178435" cy="222885"/>
              <wp:effectExtent l="0" t="0" r="0" b="0"/>
              <wp:wrapNone/>
              <wp:docPr id="13" name="Textbox 13"/>
              <wp:cNvGraphicFramePr/>
              <a:graphic xmlns:a="http://schemas.openxmlformats.org/drawingml/2006/main">
                <a:graphicData uri="http://schemas.microsoft.com/office/word/2010/wordprocessingShape">
                  <wps:wsp>
                    <wps:cNvSpPr txBox="1"/>
                    <wps:spPr>
                      <a:xfrm>
                        <a:off x="0" y="0"/>
                        <a:ext cx="178435" cy="222885"/>
                      </a:xfrm>
                      <a:prstGeom prst="rect">
                        <a:avLst/>
                      </a:prstGeom>
                    </wps:spPr>
                    <wps:txbx>
                      <w:txbxContent>
                        <w:p w14:paraId="747F0AFA">
                          <w:pPr>
                            <w:pStyle w:val="6"/>
                            <w:spacing w:before="9"/>
                            <w:ind w:left="60"/>
                          </w:pPr>
                          <w:r>
                            <w:rPr>
                              <w:spacing w:val="-10"/>
                            </w:rPr>
                            <w:fldChar w:fldCharType="begin"/>
                          </w:r>
                          <w:r>
                            <w:rPr>
                              <w:spacing w:val="-10"/>
                            </w:rPr>
                            <w:instrText xml:space="preserve"> PAGE </w:instrText>
                          </w:r>
                          <w:r>
                            <w:rPr>
                              <w:spacing w:val="-10"/>
                            </w:rPr>
                            <w:fldChar w:fldCharType="separate"/>
                          </w:r>
                          <w:r>
                            <w:rPr>
                              <w:spacing w:val="-10"/>
                            </w:rPr>
                            <w:t>4</w:t>
                          </w:r>
                          <w:r>
                            <w:rPr>
                              <w:spacing w:val="-10"/>
                            </w:rPr>
                            <w:fldChar w:fldCharType="end"/>
                          </w:r>
                        </w:p>
                      </w:txbxContent>
                    </wps:txbx>
                    <wps:bodyPr wrap="square" lIns="0" tIns="0" rIns="0" bIns="0" rtlCol="0">
                      <a:noAutofit/>
                    </wps:bodyPr>
                  </wps:wsp>
                </a:graphicData>
              </a:graphic>
            </wp:anchor>
          </w:drawing>
        </mc:Choice>
        <mc:Fallback>
          <w:pict>
            <v:shape id="Textbox 13" o:spid="_x0000_s1026" o:spt="202" type="#_x0000_t202" style="position:absolute;left:0pt;margin-left:529.2pt;margin-top:787.45pt;height:17.55pt;width:14.05pt;mso-position-horizontal-relative:page;mso-position-vertical-relative:page;z-index:-251653120;mso-width-relative:page;mso-height-relative:page;" filled="f" stroked="f" coordsize="21600,21600" o:gfxdata="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BhgbG/2wAAAA8BAAAPAAAAAAAAAAEAIAAAACIAAABkcnMvZG93bnJldi54bWxQSwECFAAUAAAA&#10;CACHTuJAuI9QsLIBAAB1AwAADgAAAAAAAAABACAAAAAqAQAAZHJzL2Uyb0RvYy54bWxQSwUGAAAA&#10;AAYABgBZAQAATgUAAAAA&#10;">
              <v:fill on="f" focussize="0,0"/>
              <v:stroke on="f"/>
              <v:imagedata o:title=""/>
              <o:lock v:ext="edit" aspectratio="f"/>
              <v:textbox inset="0mm,0mm,0mm,0mm">
                <w:txbxContent>
                  <w:p w14:paraId="747F0AFA">
                    <w:pPr>
                      <w:pStyle w:val="6"/>
                      <w:spacing w:before="9"/>
                      <w:ind w:left="60"/>
                    </w:pPr>
                    <w:r>
                      <w:rPr>
                        <w:spacing w:val="-10"/>
                      </w:rPr>
                      <w:fldChar w:fldCharType="begin"/>
                    </w:r>
                    <w:r>
                      <w:rPr>
                        <w:spacing w:val="-10"/>
                      </w:rPr>
                      <w:instrText xml:space="preserve"> PAGE </w:instrText>
                    </w:r>
                    <w:r>
                      <w:rPr>
                        <w:spacing w:val="-10"/>
                      </w:rPr>
                      <w:fldChar w:fldCharType="separate"/>
                    </w:r>
                    <w:r>
                      <w:rPr>
                        <w:spacing w:val="-10"/>
                      </w:rPr>
                      <w:t>4</w:t>
                    </w:r>
                    <w:r>
                      <w:rPr>
                        <w:spacing w:val="-10"/>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AE548D">
    <w:pPr>
      <w:pStyle w:val="6"/>
      <w:spacing w:line="14" w:lineRule="auto"/>
      <w:rPr>
        <w:sz w:val="20"/>
      </w:rPr>
    </w:pPr>
    <w:r>
      <w:rPr>
        <w:sz w:val="20"/>
      </w:rPr>
      <mc:AlternateContent>
        <mc:Choice Requires="wps">
          <w:drawing>
            <wp:anchor distT="0" distB="0" distL="0" distR="0" simplePos="0" relativeHeight="251664384" behindDoc="1" locked="0" layoutInCell="1" allowOverlap="1">
              <wp:simplePos x="0" y="0"/>
              <wp:positionH relativeFrom="page">
                <wp:posOffset>6720840</wp:posOffset>
              </wp:positionH>
              <wp:positionV relativeFrom="page">
                <wp:posOffset>10003790</wp:posOffset>
              </wp:positionV>
              <wp:extent cx="178435" cy="222885"/>
              <wp:effectExtent l="0" t="0" r="0" b="0"/>
              <wp:wrapNone/>
              <wp:docPr id="16" name="Textbox 16"/>
              <wp:cNvGraphicFramePr/>
              <a:graphic xmlns:a="http://schemas.openxmlformats.org/drawingml/2006/main">
                <a:graphicData uri="http://schemas.microsoft.com/office/word/2010/wordprocessingShape">
                  <wps:wsp>
                    <wps:cNvSpPr txBox="1"/>
                    <wps:spPr>
                      <a:xfrm>
                        <a:off x="0" y="0"/>
                        <a:ext cx="178435" cy="222885"/>
                      </a:xfrm>
                      <a:prstGeom prst="rect">
                        <a:avLst/>
                      </a:prstGeom>
                    </wps:spPr>
                    <wps:txbx>
                      <w:txbxContent>
                        <w:p w14:paraId="3628C780">
                          <w:pPr>
                            <w:pStyle w:val="6"/>
                            <w:spacing w:before="9"/>
                            <w:ind w:left="60"/>
                          </w:pPr>
                          <w:r>
                            <w:rPr>
                              <w:spacing w:val="-10"/>
                            </w:rPr>
                            <w:fldChar w:fldCharType="begin"/>
                          </w:r>
                          <w:r>
                            <w:rPr>
                              <w:spacing w:val="-10"/>
                            </w:rPr>
                            <w:instrText xml:space="preserve"> PAGE </w:instrText>
                          </w:r>
                          <w:r>
                            <w:rPr>
                              <w:spacing w:val="-10"/>
                            </w:rPr>
                            <w:fldChar w:fldCharType="separate"/>
                          </w:r>
                          <w:r>
                            <w:rPr>
                              <w:spacing w:val="-10"/>
                            </w:rPr>
                            <w:t>5</w:t>
                          </w:r>
                          <w:r>
                            <w:rPr>
                              <w:spacing w:val="-10"/>
                            </w:rPr>
                            <w:fldChar w:fldCharType="end"/>
                          </w:r>
                        </w:p>
                      </w:txbxContent>
                    </wps:txbx>
                    <wps:bodyPr wrap="square" lIns="0" tIns="0" rIns="0" bIns="0" rtlCol="0">
                      <a:noAutofit/>
                    </wps:bodyPr>
                  </wps:wsp>
                </a:graphicData>
              </a:graphic>
            </wp:anchor>
          </w:drawing>
        </mc:Choice>
        <mc:Fallback>
          <w:pict>
            <v:shape id="Textbox 16" o:spid="_x0000_s1026" o:spt="202" type="#_x0000_t202" style="position:absolute;left:0pt;margin-left:529.2pt;margin-top:787.7pt;height:17.55pt;width:14.05pt;mso-position-horizontal-relative:page;mso-position-vertical-relative:page;z-index:-251652096;mso-width-relative:page;mso-height-relative:page;" filled="f" stroked="f" coordsize="21600,21600" o:gfxdata="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W+p4mNkAAAAPAQAADwAAAAAAAAABACAAAAAiAAAAZHJzL2Rvd25yZXYueG1sUEsBAhQAFAAAAAgA&#10;h07iQN3IKgmyAQAAdQMAAA4AAAAAAAAAAQAgAAAAKAEAAGRycy9lMm9Eb2MueG1sUEsFBgAAAAAG&#10;AAYAWQEAAEwFAAAAAA==&#10;">
              <v:fill on="f" focussize="0,0"/>
              <v:stroke on="f"/>
              <v:imagedata o:title=""/>
              <o:lock v:ext="edit" aspectratio="f"/>
              <v:textbox inset="0mm,0mm,0mm,0mm">
                <w:txbxContent>
                  <w:p w14:paraId="3628C780">
                    <w:pPr>
                      <w:pStyle w:val="6"/>
                      <w:spacing w:before="9"/>
                      <w:ind w:left="60"/>
                    </w:pPr>
                    <w:r>
                      <w:rPr>
                        <w:spacing w:val="-10"/>
                      </w:rPr>
                      <w:fldChar w:fldCharType="begin"/>
                    </w:r>
                    <w:r>
                      <w:rPr>
                        <w:spacing w:val="-10"/>
                      </w:rPr>
                      <w:instrText xml:space="preserve"> PAGE </w:instrText>
                    </w:r>
                    <w:r>
                      <w:rPr>
                        <w:spacing w:val="-10"/>
                      </w:rPr>
                      <w:fldChar w:fldCharType="separate"/>
                    </w:r>
                    <w:r>
                      <w:rPr>
                        <w:spacing w:val="-10"/>
                      </w:rPr>
                      <w:t>5</w:t>
                    </w:r>
                    <w:r>
                      <w:rPr>
                        <w:spacing w:val="-10"/>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FF50F8">
    <w:pPr>
      <w:pStyle w:val="6"/>
      <w:spacing w:line="14" w:lineRule="auto"/>
      <w:rPr>
        <w:sz w:val="20"/>
      </w:rPr>
    </w:pPr>
    <w:r>
      <w:rPr>
        <w:sz w:val="20"/>
      </w:rPr>
      <mc:AlternateContent>
        <mc:Choice Requires="wps">
          <w:drawing>
            <wp:anchor distT="0" distB="0" distL="0" distR="0" simplePos="0" relativeHeight="251665408" behindDoc="1" locked="0" layoutInCell="1" allowOverlap="1">
              <wp:simplePos x="0" y="0"/>
              <wp:positionH relativeFrom="page">
                <wp:posOffset>6718935</wp:posOffset>
              </wp:positionH>
              <wp:positionV relativeFrom="page">
                <wp:posOffset>10011410</wp:posOffset>
              </wp:positionV>
              <wp:extent cx="178435" cy="222885"/>
              <wp:effectExtent l="0" t="0" r="0" b="0"/>
              <wp:wrapNone/>
              <wp:docPr id="19" name="Textbox 19"/>
              <wp:cNvGraphicFramePr/>
              <a:graphic xmlns:a="http://schemas.openxmlformats.org/drawingml/2006/main">
                <a:graphicData uri="http://schemas.microsoft.com/office/word/2010/wordprocessingShape">
                  <wps:wsp>
                    <wps:cNvSpPr txBox="1"/>
                    <wps:spPr>
                      <a:xfrm>
                        <a:off x="0" y="0"/>
                        <a:ext cx="178435" cy="222885"/>
                      </a:xfrm>
                      <a:prstGeom prst="rect">
                        <a:avLst/>
                      </a:prstGeom>
                    </wps:spPr>
                    <wps:txbx>
                      <w:txbxContent>
                        <w:p w14:paraId="7D38859D">
                          <w:pPr>
                            <w:pStyle w:val="6"/>
                            <w:spacing w:before="9"/>
                            <w:ind w:left="60"/>
                          </w:pPr>
                          <w:r>
                            <w:rPr>
                              <w:spacing w:val="-10"/>
                            </w:rPr>
                            <w:fldChar w:fldCharType="begin"/>
                          </w:r>
                          <w:r>
                            <w:rPr>
                              <w:spacing w:val="-10"/>
                            </w:rPr>
                            <w:instrText xml:space="preserve"> PAGE </w:instrText>
                          </w:r>
                          <w:r>
                            <w:rPr>
                              <w:spacing w:val="-10"/>
                            </w:rPr>
                            <w:fldChar w:fldCharType="separate"/>
                          </w:r>
                          <w:r>
                            <w:rPr>
                              <w:spacing w:val="-10"/>
                            </w:rPr>
                            <w:t>6</w:t>
                          </w:r>
                          <w:r>
                            <w:rPr>
                              <w:spacing w:val="-10"/>
                            </w:rPr>
                            <w:fldChar w:fldCharType="end"/>
                          </w:r>
                        </w:p>
                      </w:txbxContent>
                    </wps:txbx>
                    <wps:bodyPr wrap="square" lIns="0" tIns="0" rIns="0" bIns="0" rtlCol="0">
                      <a:noAutofit/>
                    </wps:bodyPr>
                  </wps:wsp>
                </a:graphicData>
              </a:graphic>
            </wp:anchor>
          </w:drawing>
        </mc:Choice>
        <mc:Fallback>
          <w:pict>
            <v:shape id="Textbox 19" o:spid="_x0000_s1026" o:spt="202" type="#_x0000_t202" style="position:absolute;left:0pt;margin-left:529.05pt;margin-top:788.3pt;height:17.55pt;width:14.05pt;mso-position-horizontal-relative:page;mso-position-vertical-relative:page;z-index:-251651072;mso-width-relative:page;mso-height-relative:page;" filled="f" stroked="f" coordsize="21600,21600" o:gfxdata="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AX4MgT2wAAAA8BAAAPAAAAAAAAAAEAIAAAACIAAABkcnMvZG93bnJldi54bWxQSwECFAAUAAAA&#10;CACHTuJAMwfVGbIBAAB1AwAADgAAAAAAAAABACAAAAAqAQAAZHJzL2Uyb0RvYy54bWxQSwUGAAAA&#10;AAYABgBZAQAATgUAAAAA&#10;">
              <v:fill on="f" focussize="0,0"/>
              <v:stroke on="f"/>
              <v:imagedata o:title=""/>
              <o:lock v:ext="edit" aspectratio="f"/>
              <v:textbox inset="0mm,0mm,0mm,0mm">
                <w:txbxContent>
                  <w:p w14:paraId="7D38859D">
                    <w:pPr>
                      <w:pStyle w:val="6"/>
                      <w:spacing w:before="9"/>
                      <w:ind w:left="60"/>
                    </w:pPr>
                    <w:r>
                      <w:rPr>
                        <w:spacing w:val="-10"/>
                      </w:rPr>
                      <w:fldChar w:fldCharType="begin"/>
                    </w:r>
                    <w:r>
                      <w:rPr>
                        <w:spacing w:val="-10"/>
                      </w:rPr>
                      <w:instrText xml:space="preserve"> PAGE </w:instrText>
                    </w:r>
                    <w:r>
                      <w:rPr>
                        <w:spacing w:val="-10"/>
                      </w:rPr>
                      <w:fldChar w:fldCharType="separate"/>
                    </w:r>
                    <w:r>
                      <w:rPr>
                        <w:spacing w:val="-10"/>
                      </w:rPr>
                      <w:t>6</w:t>
                    </w:r>
                    <w:r>
                      <w:rPr>
                        <w:spacing w:val="-10"/>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F5C842">
    <w:pPr>
      <w:pStyle w:val="6"/>
      <w:spacing w:line="14" w:lineRule="auto"/>
      <w:rPr>
        <w:sz w:val="20"/>
      </w:rPr>
    </w:pPr>
    <w:r>
      <w:rPr>
        <w:sz w:val="20"/>
      </w:rPr>
      <mc:AlternateContent>
        <mc:Choice Requires="wps">
          <w:drawing>
            <wp:anchor distT="0" distB="0" distL="0" distR="0" simplePos="0" relativeHeight="251666432" behindDoc="1" locked="0" layoutInCell="1" allowOverlap="1">
              <wp:simplePos x="0" y="0"/>
              <wp:positionH relativeFrom="page">
                <wp:posOffset>6720840</wp:posOffset>
              </wp:positionH>
              <wp:positionV relativeFrom="page">
                <wp:posOffset>10000615</wp:posOffset>
              </wp:positionV>
              <wp:extent cx="178435" cy="222885"/>
              <wp:effectExtent l="0" t="0" r="0" b="0"/>
              <wp:wrapNone/>
              <wp:docPr id="25" name="Textbox 25"/>
              <wp:cNvGraphicFramePr/>
              <a:graphic xmlns:a="http://schemas.openxmlformats.org/drawingml/2006/main">
                <a:graphicData uri="http://schemas.microsoft.com/office/word/2010/wordprocessingShape">
                  <wps:wsp>
                    <wps:cNvSpPr txBox="1"/>
                    <wps:spPr>
                      <a:xfrm>
                        <a:off x="0" y="0"/>
                        <a:ext cx="178435" cy="222885"/>
                      </a:xfrm>
                      <a:prstGeom prst="rect">
                        <a:avLst/>
                      </a:prstGeom>
                    </wps:spPr>
                    <wps:txbx>
                      <w:txbxContent>
                        <w:p w14:paraId="29AFCE76">
                          <w:pPr>
                            <w:pStyle w:val="6"/>
                            <w:spacing w:before="9"/>
                            <w:ind w:left="60"/>
                          </w:pPr>
                          <w:r>
                            <w:rPr>
                              <w:spacing w:val="-10"/>
                            </w:rPr>
                            <w:fldChar w:fldCharType="begin"/>
                          </w:r>
                          <w:r>
                            <w:rPr>
                              <w:spacing w:val="-10"/>
                            </w:rPr>
                            <w:instrText xml:space="preserve"> PAGE </w:instrText>
                          </w:r>
                          <w:r>
                            <w:rPr>
                              <w:spacing w:val="-10"/>
                            </w:rPr>
                            <w:fldChar w:fldCharType="separate"/>
                          </w:r>
                          <w:r>
                            <w:rPr>
                              <w:spacing w:val="-10"/>
                            </w:rPr>
                            <w:t>7</w:t>
                          </w:r>
                          <w:r>
                            <w:rPr>
                              <w:spacing w:val="-10"/>
                            </w:rPr>
                            <w:fldChar w:fldCharType="end"/>
                          </w:r>
                        </w:p>
                      </w:txbxContent>
                    </wps:txbx>
                    <wps:bodyPr wrap="square" lIns="0" tIns="0" rIns="0" bIns="0" rtlCol="0">
                      <a:noAutofit/>
                    </wps:bodyPr>
                  </wps:wsp>
                </a:graphicData>
              </a:graphic>
            </wp:anchor>
          </w:drawing>
        </mc:Choice>
        <mc:Fallback>
          <w:pict>
            <v:shape id="Textbox 25" o:spid="_x0000_s1026" o:spt="202" type="#_x0000_t202" style="position:absolute;left:0pt;margin-left:529.2pt;margin-top:787.45pt;height:17.55pt;width:14.05pt;mso-position-horizontal-relative:page;mso-position-vertical-relative:page;z-index:-251650048;mso-width-relative:page;mso-height-relative:page;" filled="f" stroked="f" coordsize="21600,21600" o:gfxdata="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BhgbG/2wAAAA8BAAAPAAAAAAAAAAEAIAAAACIAAABkcnMvZG93bnJldi54bWxQSwECFAAUAAAA&#10;CACHTuJAsVLzw7IBAAB1AwAADgAAAAAAAAABACAAAAAqAQAAZHJzL2Uyb0RvYy54bWxQSwUGAAAA&#10;AAYABgBZAQAATgUAAAAA&#10;">
              <v:fill on="f" focussize="0,0"/>
              <v:stroke on="f"/>
              <v:imagedata o:title=""/>
              <o:lock v:ext="edit" aspectratio="f"/>
              <v:textbox inset="0mm,0mm,0mm,0mm">
                <w:txbxContent>
                  <w:p w14:paraId="29AFCE76">
                    <w:pPr>
                      <w:pStyle w:val="6"/>
                      <w:spacing w:before="9"/>
                      <w:ind w:left="60"/>
                    </w:pPr>
                    <w:r>
                      <w:rPr>
                        <w:spacing w:val="-10"/>
                      </w:rPr>
                      <w:fldChar w:fldCharType="begin"/>
                    </w:r>
                    <w:r>
                      <w:rPr>
                        <w:spacing w:val="-10"/>
                      </w:rPr>
                      <w:instrText xml:space="preserve"> PAGE </w:instrText>
                    </w:r>
                    <w:r>
                      <w:rPr>
                        <w:spacing w:val="-10"/>
                      </w:rPr>
                      <w:fldChar w:fldCharType="separate"/>
                    </w:r>
                    <w:r>
                      <w:rPr>
                        <w:spacing w:val="-10"/>
                      </w:rPr>
                      <w:t>7</w:t>
                    </w:r>
                    <w:r>
                      <w:rPr>
                        <w:spacing w:val="-10"/>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EA1BFC">
    <w:pPr>
      <w:pStyle w:val="6"/>
      <w:spacing w:line="14" w:lineRule="auto"/>
      <w:rPr>
        <w:sz w:val="20"/>
      </w:rPr>
    </w:pPr>
    <w:r>
      <w:rPr>
        <w:sz w:val="20"/>
      </w:rPr>
      <mc:AlternateContent>
        <mc:Choice Requires="wps">
          <w:drawing>
            <wp:anchor distT="0" distB="0" distL="0" distR="0" simplePos="0" relativeHeight="251667456" behindDoc="1" locked="0" layoutInCell="1" allowOverlap="1">
              <wp:simplePos x="0" y="0"/>
              <wp:positionH relativeFrom="page">
                <wp:posOffset>6720840</wp:posOffset>
              </wp:positionH>
              <wp:positionV relativeFrom="page">
                <wp:posOffset>10002520</wp:posOffset>
              </wp:positionV>
              <wp:extent cx="178435" cy="222885"/>
              <wp:effectExtent l="0" t="0" r="0" b="0"/>
              <wp:wrapNone/>
              <wp:docPr id="34" name="Textbox 34"/>
              <wp:cNvGraphicFramePr/>
              <a:graphic xmlns:a="http://schemas.openxmlformats.org/drawingml/2006/main">
                <a:graphicData uri="http://schemas.microsoft.com/office/word/2010/wordprocessingShape">
                  <wps:wsp>
                    <wps:cNvSpPr txBox="1"/>
                    <wps:spPr>
                      <a:xfrm>
                        <a:off x="0" y="0"/>
                        <a:ext cx="178435" cy="222885"/>
                      </a:xfrm>
                      <a:prstGeom prst="rect">
                        <a:avLst/>
                      </a:prstGeom>
                    </wps:spPr>
                    <wps:txbx>
                      <w:txbxContent>
                        <w:p w14:paraId="55A7DB1A">
                          <w:pPr>
                            <w:pStyle w:val="6"/>
                            <w:spacing w:before="9"/>
                            <w:ind w:left="60"/>
                          </w:pPr>
                          <w:r>
                            <w:rPr>
                              <w:spacing w:val="-10"/>
                            </w:rPr>
                            <w:fldChar w:fldCharType="begin"/>
                          </w:r>
                          <w:r>
                            <w:rPr>
                              <w:spacing w:val="-10"/>
                            </w:rPr>
                            <w:instrText xml:space="preserve"> PAGE </w:instrText>
                          </w:r>
                          <w:r>
                            <w:rPr>
                              <w:spacing w:val="-10"/>
                            </w:rPr>
                            <w:fldChar w:fldCharType="separate"/>
                          </w:r>
                          <w:r>
                            <w:rPr>
                              <w:spacing w:val="-10"/>
                            </w:rPr>
                            <w:t>8</w:t>
                          </w:r>
                          <w:r>
                            <w:rPr>
                              <w:spacing w:val="-10"/>
                            </w:rPr>
                            <w:fldChar w:fldCharType="end"/>
                          </w:r>
                        </w:p>
                      </w:txbxContent>
                    </wps:txbx>
                    <wps:bodyPr wrap="square" lIns="0" tIns="0" rIns="0" bIns="0" rtlCol="0">
                      <a:noAutofit/>
                    </wps:bodyPr>
                  </wps:wsp>
                </a:graphicData>
              </a:graphic>
            </wp:anchor>
          </w:drawing>
        </mc:Choice>
        <mc:Fallback>
          <w:pict>
            <v:shape id="Textbox 34" o:spid="_x0000_s1026" o:spt="202" type="#_x0000_t202" style="position:absolute;left:0pt;margin-left:529.2pt;margin-top:787.6pt;height:17.55pt;width:14.05pt;mso-position-horizontal-relative:page;mso-position-vertical-relative:page;z-index:-251649024;mso-width-relative:page;mso-height-relative:page;" filled="f" stroked="f" coordsize="21600,21600" o:gfxdata="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97jedsAAAAPAQAADwAAAAAAAAABACAAAAAiAAAAZHJzL2Rvd25yZXYueG1sUEsBAhQAFAAA&#10;AAgAh07iQKomazOzAQAAdQMAAA4AAAAAAAAAAQAgAAAAKgEAAGRycy9lMm9Eb2MueG1sUEsFBgAA&#10;AAAGAAYAWQEAAE8FAAAAAA==&#10;">
              <v:fill on="f" focussize="0,0"/>
              <v:stroke on="f"/>
              <v:imagedata o:title=""/>
              <o:lock v:ext="edit" aspectratio="f"/>
              <v:textbox inset="0mm,0mm,0mm,0mm">
                <w:txbxContent>
                  <w:p w14:paraId="55A7DB1A">
                    <w:pPr>
                      <w:pStyle w:val="6"/>
                      <w:spacing w:before="9"/>
                      <w:ind w:left="60"/>
                    </w:pPr>
                    <w:r>
                      <w:rPr>
                        <w:spacing w:val="-10"/>
                      </w:rPr>
                      <w:fldChar w:fldCharType="begin"/>
                    </w:r>
                    <w:r>
                      <w:rPr>
                        <w:spacing w:val="-10"/>
                      </w:rPr>
                      <w:instrText xml:space="preserve"> PAGE </w:instrText>
                    </w:r>
                    <w:r>
                      <w:rPr>
                        <w:spacing w:val="-10"/>
                      </w:rPr>
                      <w:fldChar w:fldCharType="separate"/>
                    </w:r>
                    <w:r>
                      <w:rPr>
                        <w:spacing w:val="-10"/>
                      </w:rPr>
                      <w:t>8</w:t>
                    </w:r>
                    <w:r>
                      <w:rPr>
                        <w:spacing w:val="-10"/>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4400BC">
    <w:pPr>
      <w:pStyle w:val="6"/>
      <w:spacing w:line="14" w:lineRule="auto"/>
      <w:rPr>
        <w:sz w:val="20"/>
      </w:rPr>
    </w:pPr>
    <w:r>
      <w:rPr>
        <w:sz w:val="20"/>
      </w:rPr>
      <mc:AlternateContent>
        <mc:Choice Requires="wps">
          <w:drawing>
            <wp:anchor distT="0" distB="0" distL="0" distR="0" simplePos="0" relativeHeight="251668480" behindDoc="1" locked="0" layoutInCell="1" allowOverlap="1">
              <wp:simplePos x="0" y="0"/>
              <wp:positionH relativeFrom="page">
                <wp:posOffset>6720840</wp:posOffset>
              </wp:positionH>
              <wp:positionV relativeFrom="page">
                <wp:posOffset>10003790</wp:posOffset>
              </wp:positionV>
              <wp:extent cx="178435" cy="222885"/>
              <wp:effectExtent l="0" t="0" r="0" b="0"/>
              <wp:wrapNone/>
              <wp:docPr id="41" name="Textbox 41"/>
              <wp:cNvGraphicFramePr/>
              <a:graphic xmlns:a="http://schemas.openxmlformats.org/drawingml/2006/main">
                <a:graphicData uri="http://schemas.microsoft.com/office/word/2010/wordprocessingShape">
                  <wps:wsp>
                    <wps:cNvSpPr txBox="1"/>
                    <wps:spPr>
                      <a:xfrm>
                        <a:off x="0" y="0"/>
                        <a:ext cx="178435" cy="222885"/>
                      </a:xfrm>
                      <a:prstGeom prst="rect">
                        <a:avLst/>
                      </a:prstGeom>
                    </wps:spPr>
                    <wps:txbx>
                      <w:txbxContent>
                        <w:p w14:paraId="34F1FD7D">
                          <w:pPr>
                            <w:pStyle w:val="6"/>
                            <w:spacing w:before="9"/>
                            <w:ind w:left="60"/>
                          </w:pPr>
                          <w:r>
                            <w:rPr>
                              <w:spacing w:val="-10"/>
                            </w:rPr>
                            <w:fldChar w:fldCharType="begin"/>
                          </w:r>
                          <w:r>
                            <w:rPr>
                              <w:spacing w:val="-10"/>
                            </w:rPr>
                            <w:instrText xml:space="preserve"> PAGE </w:instrText>
                          </w:r>
                          <w:r>
                            <w:rPr>
                              <w:spacing w:val="-10"/>
                            </w:rPr>
                            <w:fldChar w:fldCharType="separate"/>
                          </w:r>
                          <w:r>
                            <w:rPr>
                              <w:spacing w:val="-10"/>
                            </w:rPr>
                            <w:t>9</w:t>
                          </w:r>
                          <w:r>
                            <w:rPr>
                              <w:spacing w:val="-10"/>
                            </w:rPr>
                            <w:fldChar w:fldCharType="end"/>
                          </w:r>
                        </w:p>
                      </w:txbxContent>
                    </wps:txbx>
                    <wps:bodyPr wrap="square" lIns="0" tIns="0" rIns="0" bIns="0" rtlCol="0">
                      <a:noAutofit/>
                    </wps:bodyPr>
                  </wps:wsp>
                </a:graphicData>
              </a:graphic>
            </wp:anchor>
          </w:drawing>
        </mc:Choice>
        <mc:Fallback>
          <w:pict>
            <v:shape id="Textbox 41" o:spid="_x0000_s1026" o:spt="202" type="#_x0000_t202" style="position:absolute;left:0pt;margin-left:529.2pt;margin-top:787.7pt;height:17.55pt;width:14.05pt;mso-position-horizontal-relative:page;mso-position-vertical-relative:page;z-index:-251648000;mso-width-relative:page;mso-height-relative:page;" filled="f" stroked="f" coordsize="21600,21600" o:gfxdata="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FvqeJjZAAAADwEAAA8AAAAAAAAAAQAgAAAAIgAAAGRycy9kb3ducmV2LnhtbFBLAQIUABQAAAAI&#10;AIdO4kDqSVXCswEAAHUDAAAOAAAAAAAAAAEAIAAAACgBAABkcnMvZTJvRG9jLnhtbFBLBQYAAAAA&#10;BgAGAFkBAABNBQAAAAA=&#10;">
              <v:fill on="f" focussize="0,0"/>
              <v:stroke on="f"/>
              <v:imagedata o:title=""/>
              <o:lock v:ext="edit" aspectratio="f"/>
              <v:textbox inset="0mm,0mm,0mm,0mm">
                <w:txbxContent>
                  <w:p w14:paraId="34F1FD7D">
                    <w:pPr>
                      <w:pStyle w:val="6"/>
                      <w:spacing w:before="9"/>
                      <w:ind w:left="60"/>
                    </w:pPr>
                    <w:r>
                      <w:rPr>
                        <w:spacing w:val="-10"/>
                      </w:rPr>
                      <w:fldChar w:fldCharType="begin"/>
                    </w:r>
                    <w:r>
                      <w:rPr>
                        <w:spacing w:val="-10"/>
                      </w:rPr>
                      <w:instrText xml:space="preserve"> PAGE </w:instrText>
                    </w:r>
                    <w:r>
                      <w:rPr>
                        <w:spacing w:val="-10"/>
                      </w:rPr>
                      <w:fldChar w:fldCharType="separate"/>
                    </w:r>
                    <w:r>
                      <w:rPr>
                        <w:spacing w:val="-10"/>
                      </w:rPr>
                      <w:t>9</w:t>
                    </w:r>
                    <w:r>
                      <w:rPr>
                        <w:spacing w:val="-10"/>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764E12">
    <w:pPr>
      <w:pStyle w:val="6"/>
      <w:spacing w:line="14" w:lineRule="auto"/>
      <w:rPr>
        <w:sz w:val="20"/>
      </w:rPr>
    </w:pPr>
    <w:r>
      <w:rPr>
        <w:sz w:val="20"/>
      </w:rPr>
      <mc:AlternateContent>
        <mc:Choice Requires="wps">
          <w:drawing>
            <wp:anchor distT="0" distB="0" distL="0" distR="0" simplePos="0" relativeHeight="251670528" behindDoc="1" locked="0" layoutInCell="1" allowOverlap="1">
              <wp:simplePos x="0" y="0"/>
              <wp:positionH relativeFrom="page">
                <wp:posOffset>6732905</wp:posOffset>
              </wp:positionH>
              <wp:positionV relativeFrom="page">
                <wp:posOffset>10011410</wp:posOffset>
              </wp:positionV>
              <wp:extent cx="165100" cy="194310"/>
              <wp:effectExtent l="0" t="0" r="0" b="0"/>
              <wp:wrapNone/>
              <wp:docPr id="45" name="Textbox 45"/>
              <wp:cNvGraphicFramePr/>
              <a:graphic xmlns:a="http://schemas.openxmlformats.org/drawingml/2006/main">
                <a:graphicData uri="http://schemas.microsoft.com/office/word/2010/wordprocessingShape">
                  <wps:wsp>
                    <wps:cNvSpPr txBox="1"/>
                    <wps:spPr>
                      <a:xfrm>
                        <a:off x="0" y="0"/>
                        <a:ext cx="165100" cy="194310"/>
                      </a:xfrm>
                      <a:prstGeom prst="rect">
                        <a:avLst/>
                      </a:prstGeom>
                    </wps:spPr>
                    <wps:txbx>
                      <w:txbxContent>
                        <w:p w14:paraId="5350FC1E">
                          <w:pPr>
                            <w:spacing w:before="10"/>
                            <w:ind w:left="60" w:right="0" w:firstLine="0"/>
                            <w:jc w:val="left"/>
                            <w:rPr>
                              <w:sz w:val="24"/>
                            </w:rPr>
                          </w:pPr>
                          <w:r>
                            <w:rPr>
                              <w:spacing w:val="-10"/>
                              <w:sz w:val="24"/>
                            </w:rPr>
                            <w:fldChar w:fldCharType="begin"/>
                          </w:r>
                          <w:r>
                            <w:rPr>
                              <w:spacing w:val="-10"/>
                              <w:sz w:val="24"/>
                            </w:rPr>
                            <w:instrText xml:space="preserve"> PAGE </w:instrText>
                          </w:r>
                          <w:r>
                            <w:rPr>
                              <w:spacing w:val="-10"/>
                              <w:sz w:val="24"/>
                            </w:rPr>
                            <w:fldChar w:fldCharType="separate"/>
                          </w:r>
                          <w:r>
                            <w:rPr>
                              <w:spacing w:val="-10"/>
                              <w:sz w:val="24"/>
                            </w:rPr>
                            <w:t>1</w:t>
                          </w:r>
                          <w:r>
                            <w:rPr>
                              <w:spacing w:val="-10"/>
                              <w:sz w:val="24"/>
                            </w:rPr>
                            <w:fldChar w:fldCharType="end"/>
                          </w:r>
                        </w:p>
                      </w:txbxContent>
                    </wps:txbx>
                    <wps:bodyPr wrap="square" lIns="0" tIns="0" rIns="0" bIns="0" rtlCol="0">
                      <a:noAutofit/>
                    </wps:bodyPr>
                  </wps:wsp>
                </a:graphicData>
              </a:graphic>
            </wp:anchor>
          </w:drawing>
        </mc:Choice>
        <mc:Fallback>
          <w:pict>
            <v:shape id="Textbox 45" o:spid="_x0000_s1026" o:spt="202" type="#_x0000_t202" style="position:absolute;left:0pt;margin-left:530.15pt;margin-top:788.3pt;height:15.3pt;width:13pt;mso-position-horizontal-relative:page;mso-position-vertical-relative:page;z-index:-251645952;mso-width-relative:page;mso-height-relative:page;" filled="f" stroked="f" coordsize="21600,21600" o:gfxdata="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BfOuHv2gAAAA8BAAAPAAAAAAAAAAEAIAAAACIAAABkcnMvZG93bnJldi54bWxQSwECFAAUAAAA&#10;CACHTuJAbYaYk7MBAAB1AwAADgAAAAAAAAABACAAAAApAQAAZHJzL2Uyb0RvYy54bWxQSwUGAAAA&#10;AAYABgBZAQAATgUAAAAA&#10;">
              <v:fill on="f" focussize="0,0"/>
              <v:stroke on="f"/>
              <v:imagedata o:title=""/>
              <o:lock v:ext="edit" aspectratio="f"/>
              <v:textbox inset="0mm,0mm,0mm,0mm">
                <w:txbxContent>
                  <w:p w14:paraId="5350FC1E">
                    <w:pPr>
                      <w:spacing w:before="10"/>
                      <w:ind w:left="60" w:right="0" w:firstLine="0"/>
                      <w:jc w:val="left"/>
                      <w:rPr>
                        <w:sz w:val="24"/>
                      </w:rPr>
                    </w:pPr>
                    <w:r>
                      <w:rPr>
                        <w:spacing w:val="-10"/>
                        <w:sz w:val="24"/>
                      </w:rPr>
                      <w:fldChar w:fldCharType="begin"/>
                    </w:r>
                    <w:r>
                      <w:rPr>
                        <w:spacing w:val="-10"/>
                        <w:sz w:val="24"/>
                      </w:rPr>
                      <w:instrText xml:space="preserve"> PAGE </w:instrText>
                    </w:r>
                    <w:r>
                      <w:rPr>
                        <w:spacing w:val="-10"/>
                        <w:sz w:val="24"/>
                      </w:rPr>
                      <w:fldChar w:fldCharType="separate"/>
                    </w:r>
                    <w:r>
                      <w:rPr>
                        <w:spacing w:val="-10"/>
                        <w:sz w:val="24"/>
                      </w:rPr>
                      <w:t>1</w:t>
                    </w:r>
                    <w:r>
                      <w:rPr>
                        <w:spacing w:val="-10"/>
                        <w:sz w:val="24"/>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C7C8D3">
    <w:pPr>
      <w:pStyle w:val="5"/>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B8CD14">
    <w:pPr>
      <w:pStyle w:val="6"/>
      <w:spacing w:line="14" w:lineRule="auto"/>
      <w:rPr>
        <w:sz w:val="20"/>
      </w:rPr>
    </w:pPr>
    <w:r>
      <w:rPr>
        <w:sz w:val="20"/>
      </w:rPr>
      <mc:AlternateContent>
        <mc:Choice Requires="wps">
          <w:drawing>
            <wp:anchor distT="0" distB="0" distL="0" distR="0" simplePos="0" relativeHeight="251670528" behindDoc="1" locked="0" layoutInCell="1" allowOverlap="1">
              <wp:simplePos x="0" y="0"/>
              <wp:positionH relativeFrom="page">
                <wp:posOffset>1198880</wp:posOffset>
              </wp:positionH>
              <wp:positionV relativeFrom="page">
                <wp:posOffset>413385</wp:posOffset>
              </wp:positionV>
              <wp:extent cx="5161280" cy="401955"/>
              <wp:effectExtent l="0" t="0" r="0" b="0"/>
              <wp:wrapNone/>
              <wp:docPr id="73" name="Textbox 73"/>
              <wp:cNvGraphicFramePr/>
              <a:graphic xmlns:a="http://schemas.openxmlformats.org/drawingml/2006/main">
                <a:graphicData uri="http://schemas.microsoft.com/office/word/2010/wordprocessingShape">
                  <wps:wsp>
                    <wps:cNvSpPr txBox="1"/>
                    <wps:spPr>
                      <a:xfrm>
                        <a:off x="0" y="0"/>
                        <a:ext cx="5161280" cy="401955"/>
                      </a:xfrm>
                      <a:prstGeom prst="rect">
                        <a:avLst/>
                      </a:prstGeom>
                    </wps:spPr>
                    <wps:txbx>
                      <w:txbxContent>
                        <w:p w14:paraId="6782B4B2">
                          <w:pPr>
                            <w:spacing w:before="10"/>
                            <w:ind w:left="2" w:right="2" w:firstLine="0"/>
                            <w:jc w:val="center"/>
                            <w:rPr>
                              <w:sz w:val="24"/>
                            </w:rPr>
                          </w:pPr>
                          <w:r>
                            <w:rPr>
                              <w:sz w:val="24"/>
                            </w:rPr>
                            <w:t>Всероссийская</w:t>
                          </w:r>
                          <w:r>
                            <w:rPr>
                              <w:spacing w:val="-2"/>
                              <w:sz w:val="24"/>
                            </w:rPr>
                            <w:t xml:space="preserve"> </w:t>
                          </w:r>
                          <w:r>
                            <w:rPr>
                              <w:sz w:val="24"/>
                            </w:rPr>
                            <w:t>олимпиада</w:t>
                          </w:r>
                          <w:r>
                            <w:rPr>
                              <w:spacing w:val="-3"/>
                              <w:sz w:val="24"/>
                            </w:rPr>
                            <w:t xml:space="preserve"> </w:t>
                          </w:r>
                          <w:r>
                            <w:rPr>
                              <w:sz w:val="24"/>
                            </w:rPr>
                            <w:t>школьников</w:t>
                          </w:r>
                          <w:r>
                            <w:rPr>
                              <w:spacing w:val="-3"/>
                              <w:sz w:val="24"/>
                            </w:rPr>
                            <w:t xml:space="preserve"> </w:t>
                          </w:r>
                          <w:r>
                            <w:rPr>
                              <w:sz w:val="24"/>
                            </w:rPr>
                            <w:t>по</w:t>
                          </w:r>
                          <w:r>
                            <w:rPr>
                              <w:spacing w:val="-2"/>
                              <w:sz w:val="24"/>
                            </w:rPr>
                            <w:t xml:space="preserve"> </w:t>
                          </w:r>
                          <w:r>
                            <w:rPr>
                              <w:sz w:val="24"/>
                            </w:rPr>
                            <w:t>английскому</w:t>
                          </w:r>
                          <w:r>
                            <w:rPr>
                              <w:spacing w:val="-9"/>
                              <w:sz w:val="24"/>
                            </w:rPr>
                            <w:t xml:space="preserve"> </w:t>
                          </w:r>
                          <w:r>
                            <w:rPr>
                              <w:sz w:val="24"/>
                            </w:rPr>
                            <w:t>языку</w:t>
                          </w:r>
                          <w:r>
                            <w:rPr>
                              <w:spacing w:val="-7"/>
                              <w:sz w:val="24"/>
                            </w:rPr>
                            <w:t xml:space="preserve"> </w:t>
                          </w:r>
                          <w:r>
                            <w:rPr>
                              <w:sz w:val="24"/>
                            </w:rPr>
                            <w:t>20</w:t>
                          </w:r>
                          <w:r>
                            <w:rPr>
                              <w:rFonts w:hint="default"/>
                              <w:sz w:val="24"/>
                              <w:lang w:val="ru-RU"/>
                            </w:rPr>
                            <w:t xml:space="preserve">25-2026 </w:t>
                          </w:r>
                          <w:r>
                            <w:rPr>
                              <w:sz w:val="24"/>
                            </w:rPr>
                            <w:t>уч.</w:t>
                          </w:r>
                          <w:r>
                            <w:rPr>
                              <w:spacing w:val="-1"/>
                              <w:sz w:val="24"/>
                            </w:rPr>
                            <w:t xml:space="preserve"> </w:t>
                          </w:r>
                          <w:r>
                            <w:rPr>
                              <w:spacing w:val="-5"/>
                              <w:sz w:val="24"/>
                            </w:rPr>
                            <w:t>г.</w:t>
                          </w:r>
                        </w:p>
                        <w:p w14:paraId="75236EC1">
                          <w:pPr>
                            <w:spacing w:before="50"/>
                            <w:ind w:left="0" w:right="2" w:firstLine="0"/>
                            <w:jc w:val="center"/>
                            <w:rPr>
                              <w:sz w:val="24"/>
                            </w:rPr>
                          </w:pPr>
                          <w:r>
                            <w:rPr>
                              <w:sz w:val="24"/>
                            </w:rPr>
                            <w:t>Школьный</w:t>
                          </w:r>
                          <w:r>
                            <w:rPr>
                              <w:spacing w:val="-2"/>
                              <w:sz w:val="24"/>
                            </w:rPr>
                            <w:t xml:space="preserve"> </w:t>
                          </w:r>
                          <w:r>
                            <w:rPr>
                              <w:sz w:val="24"/>
                            </w:rPr>
                            <w:t>этап.</w:t>
                          </w:r>
                          <w:r>
                            <w:rPr>
                              <w:spacing w:val="-1"/>
                              <w:sz w:val="24"/>
                            </w:rPr>
                            <w:t xml:space="preserve"> </w:t>
                          </w:r>
                          <w:r>
                            <w:rPr>
                              <w:sz w:val="24"/>
                            </w:rPr>
                            <w:t>9–11</w:t>
                          </w:r>
                          <w:r>
                            <w:rPr>
                              <w:spacing w:val="-4"/>
                              <w:sz w:val="24"/>
                            </w:rPr>
                            <w:t xml:space="preserve"> </w:t>
                          </w:r>
                          <w:r>
                            <w:rPr>
                              <w:spacing w:val="-2"/>
                              <w:sz w:val="24"/>
                            </w:rPr>
                            <w:t>классы</w:t>
                          </w:r>
                        </w:p>
                      </w:txbxContent>
                    </wps:txbx>
                    <wps:bodyPr wrap="square" lIns="0" tIns="0" rIns="0" bIns="0" rtlCol="0">
                      <a:noAutofit/>
                    </wps:bodyPr>
                  </wps:wsp>
                </a:graphicData>
              </a:graphic>
            </wp:anchor>
          </w:drawing>
        </mc:Choice>
        <mc:Fallback>
          <w:pict>
            <v:shape id="Textbox 73" o:spid="_x0000_s1026" o:spt="202" type="#_x0000_t202" style="position:absolute;left:0pt;margin-left:94.4pt;margin-top:32.55pt;height:31.65pt;width:406.4pt;mso-position-horizontal-relative:page;mso-position-vertical-relative:page;z-index:-251645952;mso-width-relative:page;mso-height-relative:page;" filled="f" stroked="f" coordsize="21600,21600" o:gfxdata="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CbETl7YAAAACwEAAA8AAAAAAAAAAQAgAAAAIgAAAGRycy9kb3ducmV2LnhtbFBLAQIUABQAAAAI&#10;AIdO4kBHCDpMtAEAAHYDAAAOAAAAAAAAAAEAIAAAACcBAABkcnMvZTJvRG9jLnhtbFBLBQYAAAAA&#10;BgAGAFkBAABNBQAAAAA=&#10;">
              <v:fill on="f" focussize="0,0"/>
              <v:stroke on="f"/>
              <v:imagedata o:title=""/>
              <o:lock v:ext="edit" aspectratio="f"/>
              <v:textbox inset="0mm,0mm,0mm,0mm">
                <w:txbxContent>
                  <w:p w14:paraId="6782B4B2">
                    <w:pPr>
                      <w:spacing w:before="10"/>
                      <w:ind w:left="2" w:right="2" w:firstLine="0"/>
                      <w:jc w:val="center"/>
                      <w:rPr>
                        <w:sz w:val="24"/>
                      </w:rPr>
                    </w:pPr>
                    <w:r>
                      <w:rPr>
                        <w:sz w:val="24"/>
                      </w:rPr>
                      <w:t>Всероссийская</w:t>
                    </w:r>
                    <w:r>
                      <w:rPr>
                        <w:spacing w:val="-2"/>
                        <w:sz w:val="24"/>
                      </w:rPr>
                      <w:t xml:space="preserve"> </w:t>
                    </w:r>
                    <w:r>
                      <w:rPr>
                        <w:sz w:val="24"/>
                      </w:rPr>
                      <w:t>олимпиада</w:t>
                    </w:r>
                    <w:r>
                      <w:rPr>
                        <w:spacing w:val="-3"/>
                        <w:sz w:val="24"/>
                      </w:rPr>
                      <w:t xml:space="preserve"> </w:t>
                    </w:r>
                    <w:r>
                      <w:rPr>
                        <w:sz w:val="24"/>
                      </w:rPr>
                      <w:t>школьников</w:t>
                    </w:r>
                    <w:r>
                      <w:rPr>
                        <w:spacing w:val="-3"/>
                        <w:sz w:val="24"/>
                      </w:rPr>
                      <w:t xml:space="preserve"> </w:t>
                    </w:r>
                    <w:r>
                      <w:rPr>
                        <w:sz w:val="24"/>
                      </w:rPr>
                      <w:t>по</w:t>
                    </w:r>
                    <w:r>
                      <w:rPr>
                        <w:spacing w:val="-2"/>
                        <w:sz w:val="24"/>
                      </w:rPr>
                      <w:t xml:space="preserve"> </w:t>
                    </w:r>
                    <w:r>
                      <w:rPr>
                        <w:sz w:val="24"/>
                      </w:rPr>
                      <w:t>английскому</w:t>
                    </w:r>
                    <w:r>
                      <w:rPr>
                        <w:spacing w:val="-9"/>
                        <w:sz w:val="24"/>
                      </w:rPr>
                      <w:t xml:space="preserve"> </w:t>
                    </w:r>
                    <w:r>
                      <w:rPr>
                        <w:sz w:val="24"/>
                      </w:rPr>
                      <w:t>языку</w:t>
                    </w:r>
                    <w:r>
                      <w:rPr>
                        <w:spacing w:val="-7"/>
                        <w:sz w:val="24"/>
                      </w:rPr>
                      <w:t xml:space="preserve"> </w:t>
                    </w:r>
                    <w:r>
                      <w:rPr>
                        <w:sz w:val="24"/>
                      </w:rPr>
                      <w:t>20</w:t>
                    </w:r>
                    <w:r>
                      <w:rPr>
                        <w:rFonts w:hint="default"/>
                        <w:sz w:val="24"/>
                        <w:lang w:val="ru-RU"/>
                      </w:rPr>
                      <w:t xml:space="preserve">25-2026 </w:t>
                    </w:r>
                    <w:r>
                      <w:rPr>
                        <w:sz w:val="24"/>
                      </w:rPr>
                      <w:t>уч.</w:t>
                    </w:r>
                    <w:r>
                      <w:rPr>
                        <w:spacing w:val="-1"/>
                        <w:sz w:val="24"/>
                      </w:rPr>
                      <w:t xml:space="preserve"> </w:t>
                    </w:r>
                    <w:r>
                      <w:rPr>
                        <w:spacing w:val="-5"/>
                        <w:sz w:val="24"/>
                      </w:rPr>
                      <w:t>г.</w:t>
                    </w:r>
                  </w:p>
                  <w:p w14:paraId="75236EC1">
                    <w:pPr>
                      <w:spacing w:before="50"/>
                      <w:ind w:left="0" w:right="2" w:firstLine="0"/>
                      <w:jc w:val="center"/>
                      <w:rPr>
                        <w:sz w:val="24"/>
                      </w:rPr>
                    </w:pPr>
                    <w:r>
                      <w:rPr>
                        <w:sz w:val="24"/>
                      </w:rPr>
                      <w:t>Школьный</w:t>
                    </w:r>
                    <w:r>
                      <w:rPr>
                        <w:spacing w:val="-2"/>
                        <w:sz w:val="24"/>
                      </w:rPr>
                      <w:t xml:space="preserve"> </w:t>
                    </w:r>
                    <w:r>
                      <w:rPr>
                        <w:sz w:val="24"/>
                      </w:rPr>
                      <w:t>этап.</w:t>
                    </w:r>
                    <w:r>
                      <w:rPr>
                        <w:spacing w:val="-1"/>
                        <w:sz w:val="24"/>
                      </w:rPr>
                      <w:t xml:space="preserve"> </w:t>
                    </w:r>
                    <w:r>
                      <w:rPr>
                        <w:sz w:val="24"/>
                      </w:rPr>
                      <w:t>9–11</w:t>
                    </w:r>
                    <w:r>
                      <w:rPr>
                        <w:spacing w:val="-4"/>
                        <w:sz w:val="24"/>
                      </w:rPr>
                      <w:t xml:space="preserve"> </w:t>
                    </w:r>
                    <w:r>
                      <w:rPr>
                        <w:spacing w:val="-2"/>
                        <w:sz w:val="24"/>
                      </w:rPr>
                      <w:t>классы</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9C9DBE">
    <w:pPr>
      <w:spacing w:before="10"/>
      <w:ind w:left="2" w:right="2" w:firstLine="0"/>
      <w:jc w:val="center"/>
      <w:rPr>
        <w:sz w:val="24"/>
      </w:rPr>
    </w:pPr>
    <w:r>
      <w:rPr>
        <w:sz w:val="24"/>
      </w:rPr>
      <w:t>Всероссийская</w:t>
    </w:r>
    <w:r>
      <w:rPr>
        <w:spacing w:val="-2"/>
        <w:sz w:val="24"/>
      </w:rPr>
      <w:t xml:space="preserve"> </w:t>
    </w:r>
    <w:r>
      <w:rPr>
        <w:sz w:val="24"/>
      </w:rPr>
      <w:t>олимпиада</w:t>
    </w:r>
    <w:r>
      <w:rPr>
        <w:spacing w:val="-3"/>
        <w:sz w:val="24"/>
      </w:rPr>
      <w:t xml:space="preserve"> </w:t>
    </w:r>
    <w:r>
      <w:rPr>
        <w:sz w:val="24"/>
      </w:rPr>
      <w:t>школьников</w:t>
    </w:r>
    <w:r>
      <w:rPr>
        <w:spacing w:val="-2"/>
        <w:sz w:val="24"/>
      </w:rPr>
      <w:t xml:space="preserve"> </w:t>
    </w:r>
    <w:r>
      <w:rPr>
        <w:sz w:val="24"/>
      </w:rPr>
      <w:t>по</w:t>
    </w:r>
    <w:r>
      <w:rPr>
        <w:spacing w:val="-2"/>
        <w:sz w:val="24"/>
      </w:rPr>
      <w:t xml:space="preserve"> </w:t>
    </w:r>
    <w:r>
      <w:rPr>
        <w:sz w:val="24"/>
      </w:rPr>
      <w:t>английскому</w:t>
    </w:r>
    <w:r>
      <w:rPr>
        <w:spacing w:val="-10"/>
        <w:sz w:val="24"/>
      </w:rPr>
      <w:t xml:space="preserve"> </w:t>
    </w:r>
    <w:r>
      <w:rPr>
        <w:sz w:val="24"/>
      </w:rPr>
      <w:t>языку</w:t>
    </w:r>
    <w:r>
      <w:rPr>
        <w:spacing w:val="-6"/>
        <w:sz w:val="24"/>
      </w:rPr>
      <w:t xml:space="preserve"> </w:t>
    </w:r>
    <w:r>
      <w:rPr>
        <w:sz w:val="24"/>
      </w:rPr>
      <w:t>202</w:t>
    </w:r>
    <w:r>
      <w:rPr>
        <w:rFonts w:hint="default"/>
        <w:sz w:val="24"/>
        <w:lang w:val="ru-RU"/>
      </w:rPr>
      <w:t>5-2026</w:t>
    </w:r>
    <w:r>
      <w:rPr>
        <w:sz w:val="24"/>
      </w:rPr>
      <w:t xml:space="preserve"> уч.</w:t>
    </w:r>
    <w:r>
      <w:rPr>
        <w:spacing w:val="-1"/>
        <w:sz w:val="24"/>
      </w:rPr>
      <w:t xml:space="preserve"> </w:t>
    </w:r>
    <w:r>
      <w:rPr>
        <w:spacing w:val="-5"/>
        <w:sz w:val="24"/>
      </w:rPr>
      <w:t>г.</w:t>
    </w:r>
  </w:p>
  <w:p w14:paraId="36BA78EA">
    <w:pPr>
      <w:spacing w:before="50"/>
      <w:ind w:left="2" w:right="2" w:firstLine="0"/>
      <w:jc w:val="center"/>
      <w:rPr>
        <w:sz w:val="24"/>
      </w:rPr>
    </w:pPr>
    <w:r>
      <w:rPr>
        <w:sz w:val="24"/>
      </w:rPr>
      <w:t>Школьный</w:t>
    </w:r>
    <w:r>
      <w:rPr>
        <w:spacing w:val="-2"/>
        <w:sz w:val="24"/>
      </w:rPr>
      <w:t xml:space="preserve"> </w:t>
    </w:r>
    <w:r>
      <w:rPr>
        <w:sz w:val="24"/>
      </w:rPr>
      <w:t>этап.</w:t>
    </w:r>
    <w:r>
      <w:rPr>
        <w:spacing w:val="-1"/>
        <w:sz w:val="24"/>
      </w:rPr>
      <w:t xml:space="preserve"> </w:t>
    </w:r>
    <w:r>
      <w:rPr>
        <w:sz w:val="24"/>
      </w:rPr>
      <w:t>9–11</w:t>
    </w:r>
    <w:r>
      <w:rPr>
        <w:spacing w:val="-4"/>
        <w:sz w:val="24"/>
      </w:rPr>
      <w:t xml:space="preserve"> </w:t>
    </w:r>
    <w:r>
      <w:rPr>
        <w:spacing w:val="-2"/>
        <w:sz w:val="24"/>
      </w:rPr>
      <w:t>классы</w:t>
    </w:r>
  </w:p>
  <w:p w14:paraId="6DC4F483">
    <w:pPr>
      <w:pStyle w:val="6"/>
      <w:spacing w:line="14" w:lineRule="auto"/>
      <w:rPr>
        <w:sz w:val="20"/>
      </w:rPr>
    </w:pPr>
    <w:bookmarkStart w:id="0" w:name="_GoBack"/>
    <w:bookmarkEnd w:id="0"/>
    <w:r>
      <w:rPr>
        <w:sz w:val="20"/>
      </w:rPr>
      <mc:AlternateContent>
        <mc:Choice Requires="wps">
          <w:drawing>
            <wp:anchor distT="0" distB="0" distL="0" distR="0" simplePos="0" relativeHeight="251662336" behindDoc="1" locked="0" layoutInCell="1" allowOverlap="1">
              <wp:simplePos x="0" y="0"/>
              <wp:positionH relativeFrom="page">
                <wp:posOffset>1197610</wp:posOffset>
              </wp:positionH>
              <wp:positionV relativeFrom="page">
                <wp:posOffset>413385</wp:posOffset>
              </wp:positionV>
              <wp:extent cx="5161280" cy="401955"/>
              <wp:effectExtent l="0" t="0" r="0" b="0"/>
              <wp:wrapNone/>
              <wp:docPr id="8" name="Textbox 8"/>
              <wp:cNvGraphicFramePr/>
              <a:graphic xmlns:a="http://schemas.openxmlformats.org/drawingml/2006/main">
                <a:graphicData uri="http://schemas.microsoft.com/office/word/2010/wordprocessingShape">
                  <wps:wsp>
                    <wps:cNvSpPr txBox="1"/>
                    <wps:spPr>
                      <a:xfrm>
                        <a:off x="0" y="0"/>
                        <a:ext cx="5161280" cy="401955"/>
                      </a:xfrm>
                      <a:prstGeom prst="rect">
                        <a:avLst/>
                      </a:prstGeom>
                    </wps:spPr>
                    <wps:txbx>
                      <w:txbxContent>
                        <w:p w14:paraId="486DEAF9">
                          <w:pPr>
                            <w:spacing w:before="10"/>
                            <w:ind w:right="2"/>
                            <w:jc w:val="both"/>
                            <w:rPr>
                              <w:sz w:val="24"/>
                            </w:rPr>
                          </w:pPr>
                        </w:p>
                      </w:txbxContent>
                    </wps:txbx>
                    <wps:bodyPr wrap="square" lIns="0" tIns="0" rIns="0" bIns="0" rtlCol="0">
                      <a:noAutofit/>
                    </wps:bodyPr>
                  </wps:wsp>
                </a:graphicData>
              </a:graphic>
            </wp:anchor>
          </w:drawing>
        </mc:Choice>
        <mc:Fallback>
          <w:pict>
            <v:shape id="Textbox 8" o:spid="_x0000_s1026" o:spt="202" type="#_x0000_t202" style="position:absolute;left:0pt;margin-left:94.3pt;margin-top:32.55pt;height:31.65pt;width:406.4pt;mso-position-horizontal-relative:page;mso-position-vertical-relative:page;z-index:-251654144;mso-width-relative:page;mso-height-relative:page;" filled="f" stroked="f" coordsize="21600,21600" o:gfxdata="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LbFPztkAAAALAQAADwAAAAAAAAABACAAAAAiAAAAZHJzL2Rvd25yZXYueG1sUEsBAhQAFAAAAAgA&#10;h07iQPQYZPuyAQAAdAMAAA4AAAAAAAAAAQAgAAAAKAEAAGRycy9lMm9Eb2MueG1sUEsFBgAAAAAG&#10;AAYAWQEAAEwFAAAAAA==&#10;">
              <v:fill on="f" focussize="0,0"/>
              <v:stroke on="f"/>
              <v:imagedata o:title=""/>
              <o:lock v:ext="edit" aspectratio="f"/>
              <v:textbox inset="0mm,0mm,0mm,0mm">
                <w:txbxContent>
                  <w:p w14:paraId="486DEAF9">
                    <w:pPr>
                      <w:spacing w:before="10"/>
                      <w:ind w:right="2"/>
                      <w:jc w:val="both"/>
                      <w:rPr>
                        <w:sz w:val="24"/>
                      </w:rPr>
                    </w:pP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2DBD8F">
    <w:pPr>
      <w:spacing w:before="10"/>
      <w:ind w:left="2" w:right="2" w:firstLine="0"/>
      <w:jc w:val="center"/>
      <w:rPr>
        <w:sz w:val="24"/>
      </w:rPr>
    </w:pPr>
    <w:r>
      <w:rPr>
        <w:sz w:val="24"/>
      </w:rPr>
      <w:t>Всероссийская</w:t>
    </w:r>
    <w:r>
      <w:rPr>
        <w:spacing w:val="-2"/>
        <w:sz w:val="24"/>
      </w:rPr>
      <w:t xml:space="preserve"> </w:t>
    </w:r>
    <w:r>
      <w:rPr>
        <w:sz w:val="24"/>
      </w:rPr>
      <w:t>олимпиада</w:t>
    </w:r>
    <w:r>
      <w:rPr>
        <w:spacing w:val="-3"/>
        <w:sz w:val="24"/>
      </w:rPr>
      <w:t xml:space="preserve"> </w:t>
    </w:r>
    <w:r>
      <w:rPr>
        <w:sz w:val="24"/>
      </w:rPr>
      <w:t>школьников</w:t>
    </w:r>
    <w:r>
      <w:rPr>
        <w:spacing w:val="-2"/>
        <w:sz w:val="24"/>
      </w:rPr>
      <w:t xml:space="preserve"> </w:t>
    </w:r>
    <w:r>
      <w:rPr>
        <w:sz w:val="24"/>
      </w:rPr>
      <w:t>по</w:t>
    </w:r>
    <w:r>
      <w:rPr>
        <w:spacing w:val="-2"/>
        <w:sz w:val="24"/>
      </w:rPr>
      <w:t xml:space="preserve"> </w:t>
    </w:r>
    <w:r>
      <w:rPr>
        <w:sz w:val="24"/>
      </w:rPr>
      <w:t>английскому</w:t>
    </w:r>
    <w:r>
      <w:rPr>
        <w:spacing w:val="-10"/>
        <w:sz w:val="24"/>
      </w:rPr>
      <w:t xml:space="preserve"> </w:t>
    </w:r>
    <w:r>
      <w:rPr>
        <w:sz w:val="24"/>
      </w:rPr>
      <w:t>языку</w:t>
    </w:r>
    <w:r>
      <w:rPr>
        <w:spacing w:val="-6"/>
        <w:sz w:val="24"/>
      </w:rPr>
      <w:t xml:space="preserve"> </w:t>
    </w:r>
    <w:r>
      <w:rPr>
        <w:sz w:val="24"/>
      </w:rPr>
      <w:t>202</w:t>
    </w:r>
    <w:r>
      <w:rPr>
        <w:rFonts w:hint="default"/>
        <w:sz w:val="24"/>
        <w:lang w:val="ru-RU"/>
      </w:rPr>
      <w:t>5-2026</w:t>
    </w:r>
    <w:r>
      <w:rPr>
        <w:sz w:val="24"/>
      </w:rPr>
      <w:t xml:space="preserve"> уч.</w:t>
    </w:r>
    <w:r>
      <w:rPr>
        <w:spacing w:val="-1"/>
        <w:sz w:val="24"/>
      </w:rPr>
      <w:t xml:space="preserve"> </w:t>
    </w:r>
    <w:r>
      <w:rPr>
        <w:spacing w:val="-5"/>
        <w:sz w:val="24"/>
      </w:rPr>
      <w:t>г.</w:t>
    </w:r>
  </w:p>
  <w:p w14:paraId="3888C80A">
    <w:pPr>
      <w:spacing w:before="50"/>
      <w:ind w:left="2" w:right="2" w:firstLine="0"/>
      <w:jc w:val="center"/>
      <w:rPr>
        <w:sz w:val="24"/>
      </w:rPr>
    </w:pPr>
    <w:r>
      <w:rPr>
        <w:sz w:val="24"/>
      </w:rPr>
      <w:t>Школьный</w:t>
    </w:r>
    <w:r>
      <w:rPr>
        <w:spacing w:val="-2"/>
        <w:sz w:val="24"/>
      </w:rPr>
      <w:t xml:space="preserve"> </w:t>
    </w:r>
    <w:r>
      <w:rPr>
        <w:sz w:val="24"/>
      </w:rPr>
      <w:t>этап.</w:t>
    </w:r>
    <w:r>
      <w:rPr>
        <w:spacing w:val="-1"/>
        <w:sz w:val="24"/>
      </w:rPr>
      <w:t xml:space="preserve"> </w:t>
    </w:r>
    <w:r>
      <w:rPr>
        <w:sz w:val="24"/>
      </w:rPr>
      <w:t>9–11</w:t>
    </w:r>
    <w:r>
      <w:rPr>
        <w:spacing w:val="-4"/>
        <w:sz w:val="24"/>
      </w:rPr>
      <w:t xml:space="preserve"> </w:t>
    </w:r>
    <w:r>
      <w:rPr>
        <w:spacing w:val="-2"/>
        <w:sz w:val="24"/>
      </w:rPr>
      <w:t>классы</w:t>
    </w:r>
  </w:p>
  <w:p w14:paraId="5F85EF4B">
    <w:pPr>
      <w:pStyle w:val="6"/>
      <w:spacing w:line="14" w:lineRule="auto"/>
      <w:rPr>
        <w:sz w:val="20"/>
      </w:rPr>
    </w:pPr>
    <w:r>
      <w:rPr>
        <w:sz w:val="20"/>
      </w:rPr>
      <mc:AlternateContent>
        <mc:Choice Requires="wps">
          <w:drawing>
            <wp:anchor distT="0" distB="0" distL="0" distR="0" simplePos="0" relativeHeight="251663360" behindDoc="1" locked="0" layoutInCell="1" allowOverlap="1">
              <wp:simplePos x="0" y="0"/>
              <wp:positionH relativeFrom="page">
                <wp:posOffset>1504950</wp:posOffset>
              </wp:positionH>
              <wp:positionV relativeFrom="page">
                <wp:posOffset>413385</wp:posOffset>
              </wp:positionV>
              <wp:extent cx="5161280" cy="401955"/>
              <wp:effectExtent l="0" t="0" r="0" b="0"/>
              <wp:wrapNone/>
              <wp:docPr id="12" name="Textbox 12"/>
              <wp:cNvGraphicFramePr/>
              <a:graphic xmlns:a="http://schemas.openxmlformats.org/drawingml/2006/main">
                <a:graphicData uri="http://schemas.microsoft.com/office/word/2010/wordprocessingShape">
                  <wps:wsp>
                    <wps:cNvSpPr txBox="1"/>
                    <wps:spPr>
                      <a:xfrm>
                        <a:off x="0" y="0"/>
                        <a:ext cx="5161280" cy="401955"/>
                      </a:xfrm>
                      <a:prstGeom prst="rect">
                        <a:avLst/>
                      </a:prstGeom>
                    </wps:spPr>
                    <wps:txbx>
                      <w:txbxContent>
                        <w:p w14:paraId="2C1640B2">
                          <w:pPr>
                            <w:spacing w:before="10"/>
                            <w:ind w:right="2"/>
                            <w:jc w:val="both"/>
                            <w:rPr>
                              <w:sz w:val="24"/>
                            </w:rPr>
                          </w:pPr>
                        </w:p>
                      </w:txbxContent>
                    </wps:txbx>
                    <wps:bodyPr wrap="square" lIns="0" tIns="0" rIns="0" bIns="0" rtlCol="0">
                      <a:noAutofit/>
                    </wps:bodyPr>
                  </wps:wsp>
                </a:graphicData>
              </a:graphic>
            </wp:anchor>
          </w:drawing>
        </mc:Choice>
        <mc:Fallback>
          <w:pict>
            <v:shape id="Textbox 12" o:spid="_x0000_s1026" o:spt="202" type="#_x0000_t202" style="position:absolute;left:0pt;margin-left:118.5pt;margin-top:32.55pt;height:31.65pt;width:406.4pt;mso-position-horizontal-relative:page;mso-position-vertical-relative:page;z-index:-251653120;mso-width-relative:page;mso-height-relative:page;" filled="f" stroked="f" coordsize="21600,21600" o:gfxdata="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B5+C1D2gAAAAsBAAAPAAAAAAAAAAEAIAAAACIAAABkcnMvZG93bnJldi54bWxQSwECFAAUAAAA&#10;CACHTuJAsMnjjbMBAAB2AwAADgAAAAAAAAABACAAAAApAQAAZHJzL2Uyb0RvYy54bWxQSwUGAAAA&#10;AAYABgBZAQAATgUAAAAA&#10;">
              <v:fill on="f" focussize="0,0"/>
              <v:stroke on="f"/>
              <v:imagedata o:title=""/>
              <o:lock v:ext="edit" aspectratio="f"/>
              <v:textbox inset="0mm,0mm,0mm,0mm">
                <w:txbxContent>
                  <w:p w14:paraId="2C1640B2">
                    <w:pPr>
                      <w:spacing w:before="10"/>
                      <w:ind w:right="2"/>
                      <w:jc w:val="both"/>
                      <w:rPr>
                        <w:sz w:val="24"/>
                      </w:rPr>
                    </w:pPr>
                  </w:p>
                </w:txbxContent>
              </v:textbox>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3FC795">
    <w:pPr>
      <w:pStyle w:val="6"/>
      <w:spacing w:line="14" w:lineRule="auto"/>
      <w:rPr>
        <w:sz w:val="20"/>
      </w:rPr>
    </w:pPr>
    <w:r>
      <w:rPr>
        <w:sz w:val="20"/>
      </w:rPr>
      <mc:AlternateContent>
        <mc:Choice Requires="wps">
          <w:drawing>
            <wp:anchor distT="0" distB="0" distL="0" distR="0" simplePos="0" relativeHeight="251664384" behindDoc="1" locked="0" layoutInCell="1" allowOverlap="1">
              <wp:simplePos x="0" y="0"/>
              <wp:positionH relativeFrom="page">
                <wp:posOffset>1426210</wp:posOffset>
              </wp:positionH>
              <wp:positionV relativeFrom="page">
                <wp:posOffset>413385</wp:posOffset>
              </wp:positionV>
              <wp:extent cx="5161280" cy="401955"/>
              <wp:effectExtent l="0" t="0" r="0" b="0"/>
              <wp:wrapNone/>
              <wp:docPr id="15" name="Textbox 15"/>
              <wp:cNvGraphicFramePr/>
              <a:graphic xmlns:a="http://schemas.openxmlformats.org/drawingml/2006/main">
                <a:graphicData uri="http://schemas.microsoft.com/office/word/2010/wordprocessingShape">
                  <wps:wsp>
                    <wps:cNvSpPr txBox="1"/>
                    <wps:spPr>
                      <a:xfrm>
                        <a:off x="0" y="0"/>
                        <a:ext cx="5161280" cy="401955"/>
                      </a:xfrm>
                      <a:prstGeom prst="rect">
                        <a:avLst/>
                      </a:prstGeom>
                    </wps:spPr>
                    <wps:txbx>
                      <w:txbxContent>
                        <w:p w14:paraId="778BA55B">
                          <w:pPr>
                            <w:spacing w:before="10"/>
                            <w:ind w:right="2"/>
                            <w:jc w:val="both"/>
                            <w:rPr>
                              <w:sz w:val="24"/>
                            </w:rPr>
                          </w:pPr>
                        </w:p>
                      </w:txbxContent>
                    </wps:txbx>
                    <wps:bodyPr wrap="square" lIns="0" tIns="0" rIns="0" bIns="0" rtlCol="0">
                      <a:noAutofit/>
                    </wps:bodyPr>
                  </wps:wsp>
                </a:graphicData>
              </a:graphic>
            </wp:anchor>
          </w:drawing>
        </mc:Choice>
        <mc:Fallback>
          <w:pict>
            <v:shape id="Textbox 15" o:spid="_x0000_s1026" o:spt="202" type="#_x0000_t202" style="position:absolute;left:0pt;margin-left:112.3pt;margin-top:32.55pt;height:31.65pt;width:406.4pt;mso-position-horizontal-relative:page;mso-position-vertical-relative:page;z-index:-251652096;mso-width-relative:page;mso-height-relative:page;" filled="f" stroked="f" coordsize="21600,21600" o:gfxdata="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9jSf2gAAAAsBAAAPAAAAAAAAAAEAIAAAACIAAABkcnMvZG93bnJldi54bWxQSwECFAAUAAAA&#10;CACHTuJAleGnxbMBAAB2AwAADgAAAAAAAAABACAAAAApAQAAZHJzL2Uyb0RvYy54bWxQSwUGAAAA&#10;AAYABgBZAQAATgUAAAAA&#10;">
              <v:fill on="f" focussize="0,0"/>
              <v:stroke on="f"/>
              <v:imagedata o:title=""/>
              <o:lock v:ext="edit" aspectratio="f"/>
              <v:textbox inset="0mm,0mm,0mm,0mm">
                <w:txbxContent>
                  <w:p w14:paraId="778BA55B">
                    <w:pPr>
                      <w:spacing w:before="10"/>
                      <w:ind w:right="2"/>
                      <w:jc w:val="both"/>
                      <w:rPr>
                        <w:sz w:val="24"/>
                      </w:rPr>
                    </w:pPr>
                  </w:p>
                </w:txbxContent>
              </v:textbox>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14EC96">
    <w:pPr>
      <w:pStyle w:val="6"/>
      <w:spacing w:line="14" w:lineRule="auto"/>
      <w:rPr>
        <w:sz w:val="20"/>
      </w:rPr>
    </w:pPr>
    <w:r>
      <w:rPr>
        <w:sz w:val="20"/>
      </w:rPr>
      <mc:AlternateContent>
        <mc:Choice Requires="wps">
          <w:drawing>
            <wp:anchor distT="0" distB="0" distL="0" distR="0" simplePos="0" relativeHeight="251665408" behindDoc="1" locked="0" layoutInCell="1" allowOverlap="1">
              <wp:simplePos x="0" y="0"/>
              <wp:positionH relativeFrom="page">
                <wp:posOffset>1197610</wp:posOffset>
              </wp:positionH>
              <wp:positionV relativeFrom="page">
                <wp:posOffset>413385</wp:posOffset>
              </wp:positionV>
              <wp:extent cx="5161280" cy="401955"/>
              <wp:effectExtent l="0" t="0" r="0" b="0"/>
              <wp:wrapNone/>
              <wp:docPr id="18" name="Textbox 18"/>
              <wp:cNvGraphicFramePr/>
              <a:graphic xmlns:a="http://schemas.openxmlformats.org/drawingml/2006/main">
                <a:graphicData uri="http://schemas.microsoft.com/office/word/2010/wordprocessingShape">
                  <wps:wsp>
                    <wps:cNvSpPr txBox="1"/>
                    <wps:spPr>
                      <a:xfrm>
                        <a:off x="0" y="0"/>
                        <a:ext cx="5161280" cy="401955"/>
                      </a:xfrm>
                      <a:prstGeom prst="rect">
                        <a:avLst/>
                      </a:prstGeom>
                    </wps:spPr>
                    <wps:txbx>
                      <w:txbxContent>
                        <w:p w14:paraId="02CA4D60">
                          <w:pPr>
                            <w:spacing w:before="10"/>
                            <w:ind w:left="2" w:right="2" w:firstLine="0"/>
                            <w:jc w:val="center"/>
                            <w:rPr>
                              <w:sz w:val="24"/>
                            </w:rPr>
                          </w:pPr>
                          <w:r>
                            <w:rPr>
                              <w:sz w:val="24"/>
                            </w:rPr>
                            <w:t>Всероссийская</w:t>
                          </w:r>
                          <w:r>
                            <w:rPr>
                              <w:spacing w:val="-2"/>
                              <w:sz w:val="24"/>
                            </w:rPr>
                            <w:t xml:space="preserve"> </w:t>
                          </w:r>
                          <w:r>
                            <w:rPr>
                              <w:sz w:val="24"/>
                            </w:rPr>
                            <w:t>олимпиада</w:t>
                          </w:r>
                          <w:r>
                            <w:rPr>
                              <w:spacing w:val="-3"/>
                              <w:sz w:val="24"/>
                            </w:rPr>
                            <w:t xml:space="preserve"> </w:t>
                          </w:r>
                          <w:r>
                            <w:rPr>
                              <w:sz w:val="24"/>
                            </w:rPr>
                            <w:t>школьников</w:t>
                          </w:r>
                          <w:r>
                            <w:rPr>
                              <w:spacing w:val="-3"/>
                              <w:sz w:val="24"/>
                            </w:rPr>
                            <w:t xml:space="preserve"> </w:t>
                          </w:r>
                          <w:r>
                            <w:rPr>
                              <w:sz w:val="24"/>
                            </w:rPr>
                            <w:t>по</w:t>
                          </w:r>
                          <w:r>
                            <w:rPr>
                              <w:spacing w:val="-2"/>
                              <w:sz w:val="24"/>
                            </w:rPr>
                            <w:t xml:space="preserve"> </w:t>
                          </w:r>
                          <w:r>
                            <w:rPr>
                              <w:sz w:val="24"/>
                            </w:rPr>
                            <w:t>английскому</w:t>
                          </w:r>
                          <w:r>
                            <w:rPr>
                              <w:spacing w:val="-9"/>
                              <w:sz w:val="24"/>
                            </w:rPr>
                            <w:t xml:space="preserve"> </w:t>
                          </w:r>
                          <w:r>
                            <w:rPr>
                              <w:sz w:val="24"/>
                            </w:rPr>
                            <w:t>языку</w:t>
                          </w:r>
                          <w:r>
                            <w:rPr>
                              <w:spacing w:val="-7"/>
                              <w:sz w:val="24"/>
                            </w:rPr>
                            <w:t xml:space="preserve"> </w:t>
                          </w:r>
                          <w:r>
                            <w:rPr>
                              <w:sz w:val="24"/>
                            </w:rPr>
                            <w:t>202</w:t>
                          </w:r>
                          <w:r>
                            <w:rPr>
                              <w:rFonts w:hint="default"/>
                              <w:sz w:val="24"/>
                              <w:lang w:val="ru-RU"/>
                            </w:rPr>
                            <w:t>5-2026</w:t>
                          </w:r>
                          <w:r>
                            <w:rPr>
                              <w:sz w:val="24"/>
                            </w:rPr>
                            <w:t xml:space="preserve"> уч.</w:t>
                          </w:r>
                          <w:r>
                            <w:rPr>
                              <w:spacing w:val="-1"/>
                              <w:sz w:val="24"/>
                            </w:rPr>
                            <w:t xml:space="preserve"> </w:t>
                          </w:r>
                          <w:r>
                            <w:rPr>
                              <w:spacing w:val="-5"/>
                              <w:sz w:val="24"/>
                            </w:rPr>
                            <w:t>г.</w:t>
                          </w:r>
                        </w:p>
                        <w:p w14:paraId="4333BB83">
                          <w:pPr>
                            <w:spacing w:before="50"/>
                            <w:ind w:left="2" w:right="2" w:firstLine="0"/>
                            <w:jc w:val="center"/>
                            <w:rPr>
                              <w:sz w:val="24"/>
                            </w:rPr>
                          </w:pPr>
                          <w:r>
                            <w:rPr>
                              <w:sz w:val="24"/>
                            </w:rPr>
                            <w:t>Школьный</w:t>
                          </w:r>
                          <w:r>
                            <w:rPr>
                              <w:spacing w:val="-2"/>
                              <w:sz w:val="24"/>
                            </w:rPr>
                            <w:t xml:space="preserve"> </w:t>
                          </w:r>
                          <w:r>
                            <w:rPr>
                              <w:sz w:val="24"/>
                            </w:rPr>
                            <w:t>этап.</w:t>
                          </w:r>
                          <w:r>
                            <w:rPr>
                              <w:spacing w:val="-1"/>
                              <w:sz w:val="24"/>
                            </w:rPr>
                            <w:t xml:space="preserve"> </w:t>
                          </w:r>
                          <w:r>
                            <w:rPr>
                              <w:sz w:val="24"/>
                            </w:rPr>
                            <w:t>9–11</w:t>
                          </w:r>
                          <w:r>
                            <w:rPr>
                              <w:spacing w:val="-4"/>
                              <w:sz w:val="24"/>
                            </w:rPr>
                            <w:t xml:space="preserve"> </w:t>
                          </w:r>
                          <w:r>
                            <w:rPr>
                              <w:spacing w:val="-2"/>
                              <w:sz w:val="24"/>
                            </w:rPr>
                            <w:t>классы</w:t>
                          </w:r>
                        </w:p>
                      </w:txbxContent>
                    </wps:txbx>
                    <wps:bodyPr wrap="square" lIns="0" tIns="0" rIns="0" bIns="0" rtlCol="0">
                      <a:noAutofit/>
                    </wps:bodyPr>
                  </wps:wsp>
                </a:graphicData>
              </a:graphic>
            </wp:anchor>
          </w:drawing>
        </mc:Choice>
        <mc:Fallback>
          <w:pict>
            <v:shape id="Textbox 18" o:spid="_x0000_s1026" o:spt="202" type="#_x0000_t202" style="position:absolute;left:0pt;margin-left:94.3pt;margin-top:32.55pt;height:31.65pt;width:406.4pt;mso-position-horizontal-relative:page;mso-position-vertical-relative:page;z-index:-251651072;mso-width-relative:page;mso-height-relative:page;" filled="f" stroked="f" coordsize="21600,21600" o:gfxdata="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LbFPztkAAAALAQAADwAAAAAAAAABACAAAAAiAAAAZHJzL2Rvd25yZXYueG1sUEsBAhQAFAAAAAgA&#10;h07iQJAWIPeyAQAAdgMAAA4AAAAAAAAAAQAgAAAAKAEAAGRycy9lMm9Eb2MueG1sUEsFBgAAAAAG&#10;AAYAWQEAAEwFAAAAAA==&#10;">
              <v:fill on="f" focussize="0,0"/>
              <v:stroke on="f"/>
              <v:imagedata o:title=""/>
              <o:lock v:ext="edit" aspectratio="f"/>
              <v:textbox inset="0mm,0mm,0mm,0mm">
                <w:txbxContent>
                  <w:p w14:paraId="02CA4D60">
                    <w:pPr>
                      <w:spacing w:before="10"/>
                      <w:ind w:left="2" w:right="2" w:firstLine="0"/>
                      <w:jc w:val="center"/>
                      <w:rPr>
                        <w:sz w:val="24"/>
                      </w:rPr>
                    </w:pPr>
                    <w:r>
                      <w:rPr>
                        <w:sz w:val="24"/>
                      </w:rPr>
                      <w:t>Всероссийская</w:t>
                    </w:r>
                    <w:r>
                      <w:rPr>
                        <w:spacing w:val="-2"/>
                        <w:sz w:val="24"/>
                      </w:rPr>
                      <w:t xml:space="preserve"> </w:t>
                    </w:r>
                    <w:r>
                      <w:rPr>
                        <w:sz w:val="24"/>
                      </w:rPr>
                      <w:t>олимпиада</w:t>
                    </w:r>
                    <w:r>
                      <w:rPr>
                        <w:spacing w:val="-3"/>
                        <w:sz w:val="24"/>
                      </w:rPr>
                      <w:t xml:space="preserve"> </w:t>
                    </w:r>
                    <w:r>
                      <w:rPr>
                        <w:sz w:val="24"/>
                      </w:rPr>
                      <w:t>школьников</w:t>
                    </w:r>
                    <w:r>
                      <w:rPr>
                        <w:spacing w:val="-3"/>
                        <w:sz w:val="24"/>
                      </w:rPr>
                      <w:t xml:space="preserve"> </w:t>
                    </w:r>
                    <w:r>
                      <w:rPr>
                        <w:sz w:val="24"/>
                      </w:rPr>
                      <w:t>по</w:t>
                    </w:r>
                    <w:r>
                      <w:rPr>
                        <w:spacing w:val="-2"/>
                        <w:sz w:val="24"/>
                      </w:rPr>
                      <w:t xml:space="preserve"> </w:t>
                    </w:r>
                    <w:r>
                      <w:rPr>
                        <w:sz w:val="24"/>
                      </w:rPr>
                      <w:t>английскому</w:t>
                    </w:r>
                    <w:r>
                      <w:rPr>
                        <w:spacing w:val="-9"/>
                        <w:sz w:val="24"/>
                      </w:rPr>
                      <w:t xml:space="preserve"> </w:t>
                    </w:r>
                    <w:r>
                      <w:rPr>
                        <w:sz w:val="24"/>
                      </w:rPr>
                      <w:t>языку</w:t>
                    </w:r>
                    <w:r>
                      <w:rPr>
                        <w:spacing w:val="-7"/>
                        <w:sz w:val="24"/>
                      </w:rPr>
                      <w:t xml:space="preserve"> </w:t>
                    </w:r>
                    <w:r>
                      <w:rPr>
                        <w:sz w:val="24"/>
                      </w:rPr>
                      <w:t>202</w:t>
                    </w:r>
                    <w:r>
                      <w:rPr>
                        <w:rFonts w:hint="default"/>
                        <w:sz w:val="24"/>
                        <w:lang w:val="ru-RU"/>
                      </w:rPr>
                      <w:t>5-2026</w:t>
                    </w:r>
                    <w:r>
                      <w:rPr>
                        <w:sz w:val="24"/>
                      </w:rPr>
                      <w:t xml:space="preserve"> уч.</w:t>
                    </w:r>
                    <w:r>
                      <w:rPr>
                        <w:spacing w:val="-1"/>
                        <w:sz w:val="24"/>
                      </w:rPr>
                      <w:t xml:space="preserve"> </w:t>
                    </w:r>
                    <w:r>
                      <w:rPr>
                        <w:spacing w:val="-5"/>
                        <w:sz w:val="24"/>
                      </w:rPr>
                      <w:t>г.</w:t>
                    </w:r>
                  </w:p>
                  <w:p w14:paraId="4333BB83">
                    <w:pPr>
                      <w:spacing w:before="50"/>
                      <w:ind w:left="2" w:right="2" w:firstLine="0"/>
                      <w:jc w:val="center"/>
                      <w:rPr>
                        <w:sz w:val="24"/>
                      </w:rPr>
                    </w:pPr>
                    <w:r>
                      <w:rPr>
                        <w:sz w:val="24"/>
                      </w:rPr>
                      <w:t>Школьный</w:t>
                    </w:r>
                    <w:r>
                      <w:rPr>
                        <w:spacing w:val="-2"/>
                        <w:sz w:val="24"/>
                      </w:rPr>
                      <w:t xml:space="preserve"> </w:t>
                    </w:r>
                    <w:r>
                      <w:rPr>
                        <w:sz w:val="24"/>
                      </w:rPr>
                      <w:t>этап.</w:t>
                    </w:r>
                    <w:r>
                      <w:rPr>
                        <w:spacing w:val="-1"/>
                        <w:sz w:val="24"/>
                      </w:rPr>
                      <w:t xml:space="preserve"> </w:t>
                    </w:r>
                    <w:r>
                      <w:rPr>
                        <w:sz w:val="24"/>
                      </w:rPr>
                      <w:t>9–11</w:t>
                    </w:r>
                    <w:r>
                      <w:rPr>
                        <w:spacing w:val="-4"/>
                        <w:sz w:val="24"/>
                      </w:rPr>
                      <w:t xml:space="preserve"> </w:t>
                    </w:r>
                    <w:r>
                      <w:rPr>
                        <w:spacing w:val="-2"/>
                        <w:sz w:val="24"/>
                      </w:rPr>
                      <w:t>классы</w:t>
                    </w:r>
                  </w:p>
                </w:txbxContent>
              </v:textbox>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B1CAD6">
    <w:pPr>
      <w:pStyle w:val="6"/>
      <w:spacing w:line="14" w:lineRule="auto"/>
      <w:rPr>
        <w:sz w:val="20"/>
      </w:rPr>
    </w:pPr>
    <w:r>
      <w:rPr>
        <w:sz w:val="20"/>
      </w:rPr>
      <mc:AlternateContent>
        <mc:Choice Requires="wps">
          <w:drawing>
            <wp:anchor distT="0" distB="0" distL="0" distR="0" simplePos="0" relativeHeight="251666432" behindDoc="1" locked="0" layoutInCell="1" allowOverlap="1">
              <wp:simplePos x="0" y="0"/>
              <wp:positionH relativeFrom="page">
                <wp:posOffset>1595120</wp:posOffset>
              </wp:positionH>
              <wp:positionV relativeFrom="page">
                <wp:posOffset>413385</wp:posOffset>
              </wp:positionV>
              <wp:extent cx="5161280" cy="401955"/>
              <wp:effectExtent l="0" t="0" r="0" b="0"/>
              <wp:wrapNone/>
              <wp:docPr id="24" name="Textbox 24"/>
              <wp:cNvGraphicFramePr/>
              <a:graphic xmlns:a="http://schemas.openxmlformats.org/drawingml/2006/main">
                <a:graphicData uri="http://schemas.microsoft.com/office/word/2010/wordprocessingShape">
                  <wps:wsp>
                    <wps:cNvSpPr txBox="1"/>
                    <wps:spPr>
                      <a:xfrm>
                        <a:off x="0" y="0"/>
                        <a:ext cx="5161280" cy="401955"/>
                      </a:xfrm>
                      <a:prstGeom prst="rect">
                        <a:avLst/>
                      </a:prstGeom>
                    </wps:spPr>
                    <wps:txbx>
                      <w:txbxContent>
                        <w:p w14:paraId="70F85461">
                          <w:pPr>
                            <w:spacing w:before="10"/>
                            <w:ind w:left="2" w:right="2" w:firstLine="0"/>
                            <w:jc w:val="center"/>
                            <w:rPr>
                              <w:sz w:val="24"/>
                            </w:rPr>
                          </w:pPr>
                          <w:r>
                            <w:rPr>
                              <w:sz w:val="24"/>
                            </w:rPr>
                            <w:t>Всероссийская</w:t>
                          </w:r>
                          <w:r>
                            <w:rPr>
                              <w:spacing w:val="-2"/>
                              <w:sz w:val="24"/>
                            </w:rPr>
                            <w:t xml:space="preserve"> </w:t>
                          </w:r>
                          <w:r>
                            <w:rPr>
                              <w:sz w:val="24"/>
                            </w:rPr>
                            <w:t>олимпиада</w:t>
                          </w:r>
                          <w:r>
                            <w:rPr>
                              <w:spacing w:val="-3"/>
                              <w:sz w:val="24"/>
                            </w:rPr>
                            <w:t xml:space="preserve"> </w:t>
                          </w:r>
                          <w:r>
                            <w:rPr>
                              <w:sz w:val="24"/>
                            </w:rPr>
                            <w:t>школьников</w:t>
                          </w:r>
                          <w:r>
                            <w:rPr>
                              <w:spacing w:val="-2"/>
                              <w:sz w:val="24"/>
                            </w:rPr>
                            <w:t xml:space="preserve"> </w:t>
                          </w:r>
                          <w:r>
                            <w:rPr>
                              <w:sz w:val="24"/>
                            </w:rPr>
                            <w:t>по</w:t>
                          </w:r>
                          <w:r>
                            <w:rPr>
                              <w:spacing w:val="-2"/>
                              <w:sz w:val="24"/>
                            </w:rPr>
                            <w:t xml:space="preserve"> </w:t>
                          </w:r>
                          <w:r>
                            <w:rPr>
                              <w:sz w:val="24"/>
                            </w:rPr>
                            <w:t>английскому</w:t>
                          </w:r>
                          <w:r>
                            <w:rPr>
                              <w:spacing w:val="-10"/>
                              <w:sz w:val="24"/>
                            </w:rPr>
                            <w:t xml:space="preserve"> </w:t>
                          </w:r>
                          <w:r>
                            <w:rPr>
                              <w:sz w:val="24"/>
                            </w:rPr>
                            <w:t>языку</w:t>
                          </w:r>
                          <w:r>
                            <w:rPr>
                              <w:spacing w:val="-6"/>
                              <w:sz w:val="24"/>
                            </w:rPr>
                            <w:t xml:space="preserve"> </w:t>
                          </w:r>
                          <w:r>
                            <w:rPr>
                              <w:sz w:val="24"/>
                            </w:rPr>
                            <w:t>202</w:t>
                          </w:r>
                          <w:r>
                            <w:rPr>
                              <w:rFonts w:hint="default"/>
                              <w:sz w:val="24"/>
                              <w:lang w:val="ru-RU"/>
                            </w:rPr>
                            <w:t>5-2026</w:t>
                          </w:r>
                          <w:r>
                            <w:rPr>
                              <w:sz w:val="24"/>
                            </w:rPr>
                            <w:t xml:space="preserve"> уч.</w:t>
                          </w:r>
                          <w:r>
                            <w:rPr>
                              <w:spacing w:val="-1"/>
                              <w:sz w:val="24"/>
                            </w:rPr>
                            <w:t xml:space="preserve"> </w:t>
                          </w:r>
                          <w:r>
                            <w:rPr>
                              <w:spacing w:val="-5"/>
                              <w:sz w:val="24"/>
                            </w:rPr>
                            <w:t>г.</w:t>
                          </w:r>
                        </w:p>
                        <w:p w14:paraId="13BEA0BE">
                          <w:pPr>
                            <w:spacing w:before="50"/>
                            <w:ind w:left="2" w:right="2" w:firstLine="0"/>
                            <w:jc w:val="center"/>
                            <w:rPr>
                              <w:sz w:val="24"/>
                            </w:rPr>
                          </w:pPr>
                          <w:r>
                            <w:rPr>
                              <w:sz w:val="24"/>
                            </w:rPr>
                            <w:t>Школьный</w:t>
                          </w:r>
                          <w:r>
                            <w:rPr>
                              <w:spacing w:val="-2"/>
                              <w:sz w:val="24"/>
                            </w:rPr>
                            <w:t xml:space="preserve"> </w:t>
                          </w:r>
                          <w:r>
                            <w:rPr>
                              <w:sz w:val="24"/>
                            </w:rPr>
                            <w:t>этап.</w:t>
                          </w:r>
                          <w:r>
                            <w:rPr>
                              <w:spacing w:val="-1"/>
                              <w:sz w:val="24"/>
                            </w:rPr>
                            <w:t xml:space="preserve"> </w:t>
                          </w:r>
                          <w:r>
                            <w:rPr>
                              <w:sz w:val="24"/>
                            </w:rPr>
                            <w:t>9–11</w:t>
                          </w:r>
                          <w:r>
                            <w:rPr>
                              <w:spacing w:val="-4"/>
                              <w:sz w:val="24"/>
                            </w:rPr>
                            <w:t xml:space="preserve"> </w:t>
                          </w:r>
                          <w:r>
                            <w:rPr>
                              <w:spacing w:val="-2"/>
                              <w:sz w:val="24"/>
                            </w:rPr>
                            <w:t>классы</w:t>
                          </w:r>
                        </w:p>
                      </w:txbxContent>
                    </wps:txbx>
                    <wps:bodyPr wrap="square" lIns="0" tIns="0" rIns="0" bIns="0" rtlCol="0">
                      <a:noAutofit/>
                    </wps:bodyPr>
                  </wps:wsp>
                </a:graphicData>
              </a:graphic>
            </wp:anchor>
          </w:drawing>
        </mc:Choice>
        <mc:Fallback>
          <w:pict>
            <v:shape id="Textbox 24" o:spid="_x0000_s1026" o:spt="202" type="#_x0000_t202" style="position:absolute;left:0pt;margin-left:125.6pt;margin-top:32.55pt;height:31.65pt;width:406.4pt;mso-position-horizontal-relative:page;mso-position-vertical-relative:page;z-index:-251650048;mso-width-relative:page;mso-height-relative:page;" filled="f" stroked="f" coordsize="21600,21600" o:gfxdata="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CfIpnLZAAAACwEAAA8AAAAAAAAAAQAgAAAAIgAAAGRycy9kb3ducmV2LnhtbFBLAQIUABQAAAAI&#10;AIdO4kDJ0kz0swEAAHYDAAAOAAAAAAAAAAEAIAAAACgBAABkcnMvZTJvRG9jLnhtbFBLBQYAAAAA&#10;BgAGAFkBAABNBQAAAAA=&#10;">
              <v:fill on="f" focussize="0,0"/>
              <v:stroke on="f"/>
              <v:imagedata o:title=""/>
              <o:lock v:ext="edit" aspectratio="f"/>
              <v:textbox inset="0mm,0mm,0mm,0mm">
                <w:txbxContent>
                  <w:p w14:paraId="70F85461">
                    <w:pPr>
                      <w:spacing w:before="10"/>
                      <w:ind w:left="2" w:right="2" w:firstLine="0"/>
                      <w:jc w:val="center"/>
                      <w:rPr>
                        <w:sz w:val="24"/>
                      </w:rPr>
                    </w:pPr>
                    <w:r>
                      <w:rPr>
                        <w:sz w:val="24"/>
                      </w:rPr>
                      <w:t>Всероссийская</w:t>
                    </w:r>
                    <w:r>
                      <w:rPr>
                        <w:spacing w:val="-2"/>
                        <w:sz w:val="24"/>
                      </w:rPr>
                      <w:t xml:space="preserve"> </w:t>
                    </w:r>
                    <w:r>
                      <w:rPr>
                        <w:sz w:val="24"/>
                      </w:rPr>
                      <w:t>олимпиада</w:t>
                    </w:r>
                    <w:r>
                      <w:rPr>
                        <w:spacing w:val="-3"/>
                        <w:sz w:val="24"/>
                      </w:rPr>
                      <w:t xml:space="preserve"> </w:t>
                    </w:r>
                    <w:r>
                      <w:rPr>
                        <w:sz w:val="24"/>
                      </w:rPr>
                      <w:t>школьников</w:t>
                    </w:r>
                    <w:r>
                      <w:rPr>
                        <w:spacing w:val="-2"/>
                        <w:sz w:val="24"/>
                      </w:rPr>
                      <w:t xml:space="preserve"> </w:t>
                    </w:r>
                    <w:r>
                      <w:rPr>
                        <w:sz w:val="24"/>
                      </w:rPr>
                      <w:t>по</w:t>
                    </w:r>
                    <w:r>
                      <w:rPr>
                        <w:spacing w:val="-2"/>
                        <w:sz w:val="24"/>
                      </w:rPr>
                      <w:t xml:space="preserve"> </w:t>
                    </w:r>
                    <w:r>
                      <w:rPr>
                        <w:sz w:val="24"/>
                      </w:rPr>
                      <w:t>английскому</w:t>
                    </w:r>
                    <w:r>
                      <w:rPr>
                        <w:spacing w:val="-10"/>
                        <w:sz w:val="24"/>
                      </w:rPr>
                      <w:t xml:space="preserve"> </w:t>
                    </w:r>
                    <w:r>
                      <w:rPr>
                        <w:sz w:val="24"/>
                      </w:rPr>
                      <w:t>языку</w:t>
                    </w:r>
                    <w:r>
                      <w:rPr>
                        <w:spacing w:val="-6"/>
                        <w:sz w:val="24"/>
                      </w:rPr>
                      <w:t xml:space="preserve"> </w:t>
                    </w:r>
                    <w:r>
                      <w:rPr>
                        <w:sz w:val="24"/>
                      </w:rPr>
                      <w:t>202</w:t>
                    </w:r>
                    <w:r>
                      <w:rPr>
                        <w:rFonts w:hint="default"/>
                        <w:sz w:val="24"/>
                        <w:lang w:val="ru-RU"/>
                      </w:rPr>
                      <w:t>5-2026</w:t>
                    </w:r>
                    <w:r>
                      <w:rPr>
                        <w:sz w:val="24"/>
                      </w:rPr>
                      <w:t xml:space="preserve"> уч.</w:t>
                    </w:r>
                    <w:r>
                      <w:rPr>
                        <w:spacing w:val="-1"/>
                        <w:sz w:val="24"/>
                      </w:rPr>
                      <w:t xml:space="preserve"> </w:t>
                    </w:r>
                    <w:r>
                      <w:rPr>
                        <w:spacing w:val="-5"/>
                        <w:sz w:val="24"/>
                      </w:rPr>
                      <w:t>г.</w:t>
                    </w:r>
                  </w:p>
                  <w:p w14:paraId="13BEA0BE">
                    <w:pPr>
                      <w:spacing w:before="50"/>
                      <w:ind w:left="2" w:right="2" w:firstLine="0"/>
                      <w:jc w:val="center"/>
                      <w:rPr>
                        <w:sz w:val="24"/>
                      </w:rPr>
                    </w:pPr>
                    <w:r>
                      <w:rPr>
                        <w:sz w:val="24"/>
                      </w:rPr>
                      <w:t>Школьный</w:t>
                    </w:r>
                    <w:r>
                      <w:rPr>
                        <w:spacing w:val="-2"/>
                        <w:sz w:val="24"/>
                      </w:rPr>
                      <w:t xml:space="preserve"> </w:t>
                    </w:r>
                    <w:r>
                      <w:rPr>
                        <w:sz w:val="24"/>
                      </w:rPr>
                      <w:t>этап.</w:t>
                    </w:r>
                    <w:r>
                      <w:rPr>
                        <w:spacing w:val="-1"/>
                        <w:sz w:val="24"/>
                      </w:rPr>
                      <w:t xml:space="preserve"> </w:t>
                    </w:r>
                    <w:r>
                      <w:rPr>
                        <w:sz w:val="24"/>
                      </w:rPr>
                      <w:t>9–11</w:t>
                    </w:r>
                    <w:r>
                      <w:rPr>
                        <w:spacing w:val="-4"/>
                        <w:sz w:val="24"/>
                      </w:rPr>
                      <w:t xml:space="preserve"> </w:t>
                    </w:r>
                    <w:r>
                      <w:rPr>
                        <w:spacing w:val="-2"/>
                        <w:sz w:val="24"/>
                      </w:rPr>
                      <w:t>классы</w:t>
                    </w:r>
                  </w:p>
                </w:txbxContent>
              </v:textbox>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22443">
    <w:pPr>
      <w:pStyle w:val="6"/>
      <w:spacing w:line="14" w:lineRule="auto"/>
      <w:rPr>
        <w:sz w:val="20"/>
      </w:rPr>
    </w:pPr>
    <w:r>
      <w:rPr>
        <w:sz w:val="20"/>
      </w:rPr>
      <mc:AlternateContent>
        <mc:Choice Requires="wps">
          <w:drawing>
            <wp:anchor distT="0" distB="0" distL="0" distR="0" simplePos="0" relativeHeight="251667456" behindDoc="1" locked="0" layoutInCell="1" allowOverlap="1">
              <wp:simplePos x="0" y="0"/>
              <wp:positionH relativeFrom="page">
                <wp:posOffset>1514475</wp:posOffset>
              </wp:positionH>
              <wp:positionV relativeFrom="page">
                <wp:posOffset>413385</wp:posOffset>
              </wp:positionV>
              <wp:extent cx="5161280" cy="401955"/>
              <wp:effectExtent l="0" t="0" r="0" b="0"/>
              <wp:wrapNone/>
              <wp:docPr id="33" name="Textbox 33"/>
              <wp:cNvGraphicFramePr/>
              <a:graphic xmlns:a="http://schemas.openxmlformats.org/drawingml/2006/main">
                <a:graphicData uri="http://schemas.microsoft.com/office/word/2010/wordprocessingShape">
                  <wps:wsp>
                    <wps:cNvSpPr txBox="1"/>
                    <wps:spPr>
                      <a:xfrm>
                        <a:off x="0" y="0"/>
                        <a:ext cx="5161280" cy="401955"/>
                      </a:xfrm>
                      <a:prstGeom prst="rect">
                        <a:avLst/>
                      </a:prstGeom>
                    </wps:spPr>
                    <wps:txbx>
                      <w:txbxContent>
                        <w:p w14:paraId="46D5D138">
                          <w:pPr>
                            <w:spacing w:before="10"/>
                            <w:ind w:left="2" w:right="2" w:firstLine="0"/>
                            <w:jc w:val="center"/>
                            <w:rPr>
                              <w:sz w:val="24"/>
                            </w:rPr>
                          </w:pPr>
                          <w:r>
                            <w:rPr>
                              <w:sz w:val="24"/>
                            </w:rPr>
                            <w:t>Всероссийская</w:t>
                          </w:r>
                          <w:r>
                            <w:rPr>
                              <w:spacing w:val="-2"/>
                              <w:sz w:val="24"/>
                            </w:rPr>
                            <w:t xml:space="preserve"> </w:t>
                          </w:r>
                          <w:r>
                            <w:rPr>
                              <w:sz w:val="24"/>
                            </w:rPr>
                            <w:t>олимпиада</w:t>
                          </w:r>
                          <w:r>
                            <w:rPr>
                              <w:spacing w:val="-3"/>
                              <w:sz w:val="24"/>
                            </w:rPr>
                            <w:t xml:space="preserve"> </w:t>
                          </w:r>
                          <w:r>
                            <w:rPr>
                              <w:sz w:val="24"/>
                            </w:rPr>
                            <w:t>школьников</w:t>
                          </w:r>
                          <w:r>
                            <w:rPr>
                              <w:spacing w:val="-2"/>
                              <w:sz w:val="24"/>
                            </w:rPr>
                            <w:t xml:space="preserve"> </w:t>
                          </w:r>
                          <w:r>
                            <w:rPr>
                              <w:sz w:val="24"/>
                            </w:rPr>
                            <w:t>по</w:t>
                          </w:r>
                          <w:r>
                            <w:rPr>
                              <w:spacing w:val="-2"/>
                              <w:sz w:val="24"/>
                            </w:rPr>
                            <w:t xml:space="preserve"> </w:t>
                          </w:r>
                          <w:r>
                            <w:rPr>
                              <w:sz w:val="24"/>
                            </w:rPr>
                            <w:t>английскому</w:t>
                          </w:r>
                          <w:r>
                            <w:rPr>
                              <w:spacing w:val="-10"/>
                              <w:sz w:val="24"/>
                            </w:rPr>
                            <w:t xml:space="preserve"> </w:t>
                          </w:r>
                          <w:r>
                            <w:rPr>
                              <w:sz w:val="24"/>
                            </w:rPr>
                            <w:t>языку</w:t>
                          </w:r>
                          <w:r>
                            <w:rPr>
                              <w:spacing w:val="-6"/>
                              <w:sz w:val="24"/>
                            </w:rPr>
                            <w:t xml:space="preserve"> </w:t>
                          </w:r>
                          <w:r>
                            <w:rPr>
                              <w:sz w:val="24"/>
                            </w:rPr>
                            <w:t>202</w:t>
                          </w:r>
                          <w:r>
                            <w:rPr>
                              <w:rFonts w:hint="default"/>
                              <w:sz w:val="24"/>
                              <w:lang w:val="ru-RU"/>
                            </w:rPr>
                            <w:t>5-2026</w:t>
                          </w:r>
                          <w:r>
                            <w:rPr>
                              <w:sz w:val="24"/>
                            </w:rPr>
                            <w:t xml:space="preserve"> уч.</w:t>
                          </w:r>
                          <w:r>
                            <w:rPr>
                              <w:spacing w:val="-1"/>
                              <w:sz w:val="24"/>
                            </w:rPr>
                            <w:t xml:space="preserve"> </w:t>
                          </w:r>
                          <w:r>
                            <w:rPr>
                              <w:spacing w:val="-5"/>
                              <w:sz w:val="24"/>
                            </w:rPr>
                            <w:t>г.</w:t>
                          </w:r>
                        </w:p>
                        <w:p w14:paraId="3CEAAD9C">
                          <w:pPr>
                            <w:spacing w:before="50"/>
                            <w:ind w:left="0" w:right="2" w:firstLine="0"/>
                            <w:jc w:val="center"/>
                            <w:rPr>
                              <w:sz w:val="24"/>
                            </w:rPr>
                          </w:pPr>
                          <w:r>
                            <w:rPr>
                              <w:sz w:val="24"/>
                            </w:rPr>
                            <w:t>Школьный</w:t>
                          </w:r>
                          <w:r>
                            <w:rPr>
                              <w:spacing w:val="-2"/>
                              <w:sz w:val="24"/>
                            </w:rPr>
                            <w:t xml:space="preserve"> </w:t>
                          </w:r>
                          <w:r>
                            <w:rPr>
                              <w:sz w:val="24"/>
                            </w:rPr>
                            <w:t>этап.</w:t>
                          </w:r>
                          <w:r>
                            <w:rPr>
                              <w:spacing w:val="-1"/>
                              <w:sz w:val="24"/>
                            </w:rPr>
                            <w:t xml:space="preserve"> </w:t>
                          </w:r>
                          <w:r>
                            <w:rPr>
                              <w:sz w:val="24"/>
                            </w:rPr>
                            <w:t>9–11</w:t>
                          </w:r>
                          <w:r>
                            <w:rPr>
                              <w:spacing w:val="-4"/>
                              <w:sz w:val="24"/>
                            </w:rPr>
                            <w:t xml:space="preserve"> </w:t>
                          </w:r>
                          <w:r>
                            <w:rPr>
                              <w:spacing w:val="-2"/>
                              <w:sz w:val="24"/>
                            </w:rPr>
                            <w:t>классы</w:t>
                          </w:r>
                        </w:p>
                      </w:txbxContent>
                    </wps:txbx>
                    <wps:bodyPr wrap="square" lIns="0" tIns="0" rIns="0" bIns="0" rtlCol="0">
                      <a:noAutofit/>
                    </wps:bodyPr>
                  </wps:wsp>
                </a:graphicData>
              </a:graphic>
            </wp:anchor>
          </w:drawing>
        </mc:Choice>
        <mc:Fallback>
          <w:pict>
            <v:shape id="Textbox 33" o:spid="_x0000_s1026" o:spt="202" type="#_x0000_t202" style="position:absolute;left:0pt;margin-left:119.25pt;margin-top:32.55pt;height:31.65pt;width:406.4pt;mso-position-horizontal-relative:page;mso-position-vertical-relative:page;z-index:-251649024;mso-width-relative:page;mso-height-relative:page;" filled="f" stroked="f" coordsize="21600,21600" o:gfxdata="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BSo0q92QAAAAsBAAAPAAAAAAAAAAEAIAAAACIAAABkcnMvZG93bnJldi54bWxQSwECFAAUAAAA&#10;CACHTuJAjsu34bQBAAB2AwAADgAAAAAAAAABACAAAAAoAQAAZHJzL2Uyb0RvYy54bWxQSwUGAAAA&#10;AAYABgBZAQAATgUAAAAA&#10;">
              <v:fill on="f" focussize="0,0"/>
              <v:stroke on="f"/>
              <v:imagedata o:title=""/>
              <o:lock v:ext="edit" aspectratio="f"/>
              <v:textbox inset="0mm,0mm,0mm,0mm">
                <w:txbxContent>
                  <w:p w14:paraId="46D5D138">
                    <w:pPr>
                      <w:spacing w:before="10"/>
                      <w:ind w:left="2" w:right="2" w:firstLine="0"/>
                      <w:jc w:val="center"/>
                      <w:rPr>
                        <w:sz w:val="24"/>
                      </w:rPr>
                    </w:pPr>
                    <w:r>
                      <w:rPr>
                        <w:sz w:val="24"/>
                      </w:rPr>
                      <w:t>Всероссийская</w:t>
                    </w:r>
                    <w:r>
                      <w:rPr>
                        <w:spacing w:val="-2"/>
                        <w:sz w:val="24"/>
                      </w:rPr>
                      <w:t xml:space="preserve"> </w:t>
                    </w:r>
                    <w:r>
                      <w:rPr>
                        <w:sz w:val="24"/>
                      </w:rPr>
                      <w:t>олимпиада</w:t>
                    </w:r>
                    <w:r>
                      <w:rPr>
                        <w:spacing w:val="-3"/>
                        <w:sz w:val="24"/>
                      </w:rPr>
                      <w:t xml:space="preserve"> </w:t>
                    </w:r>
                    <w:r>
                      <w:rPr>
                        <w:sz w:val="24"/>
                      </w:rPr>
                      <w:t>школьников</w:t>
                    </w:r>
                    <w:r>
                      <w:rPr>
                        <w:spacing w:val="-2"/>
                        <w:sz w:val="24"/>
                      </w:rPr>
                      <w:t xml:space="preserve"> </w:t>
                    </w:r>
                    <w:r>
                      <w:rPr>
                        <w:sz w:val="24"/>
                      </w:rPr>
                      <w:t>по</w:t>
                    </w:r>
                    <w:r>
                      <w:rPr>
                        <w:spacing w:val="-2"/>
                        <w:sz w:val="24"/>
                      </w:rPr>
                      <w:t xml:space="preserve"> </w:t>
                    </w:r>
                    <w:r>
                      <w:rPr>
                        <w:sz w:val="24"/>
                      </w:rPr>
                      <w:t>английскому</w:t>
                    </w:r>
                    <w:r>
                      <w:rPr>
                        <w:spacing w:val="-10"/>
                        <w:sz w:val="24"/>
                      </w:rPr>
                      <w:t xml:space="preserve"> </w:t>
                    </w:r>
                    <w:r>
                      <w:rPr>
                        <w:sz w:val="24"/>
                      </w:rPr>
                      <w:t>языку</w:t>
                    </w:r>
                    <w:r>
                      <w:rPr>
                        <w:spacing w:val="-6"/>
                        <w:sz w:val="24"/>
                      </w:rPr>
                      <w:t xml:space="preserve"> </w:t>
                    </w:r>
                    <w:r>
                      <w:rPr>
                        <w:sz w:val="24"/>
                      </w:rPr>
                      <w:t>202</w:t>
                    </w:r>
                    <w:r>
                      <w:rPr>
                        <w:rFonts w:hint="default"/>
                        <w:sz w:val="24"/>
                        <w:lang w:val="ru-RU"/>
                      </w:rPr>
                      <w:t>5-2026</w:t>
                    </w:r>
                    <w:r>
                      <w:rPr>
                        <w:sz w:val="24"/>
                      </w:rPr>
                      <w:t xml:space="preserve"> уч.</w:t>
                    </w:r>
                    <w:r>
                      <w:rPr>
                        <w:spacing w:val="-1"/>
                        <w:sz w:val="24"/>
                      </w:rPr>
                      <w:t xml:space="preserve"> </w:t>
                    </w:r>
                    <w:r>
                      <w:rPr>
                        <w:spacing w:val="-5"/>
                        <w:sz w:val="24"/>
                      </w:rPr>
                      <w:t>г.</w:t>
                    </w:r>
                  </w:p>
                  <w:p w14:paraId="3CEAAD9C">
                    <w:pPr>
                      <w:spacing w:before="50"/>
                      <w:ind w:left="0" w:right="2" w:firstLine="0"/>
                      <w:jc w:val="center"/>
                      <w:rPr>
                        <w:sz w:val="24"/>
                      </w:rPr>
                    </w:pPr>
                    <w:r>
                      <w:rPr>
                        <w:sz w:val="24"/>
                      </w:rPr>
                      <w:t>Школьный</w:t>
                    </w:r>
                    <w:r>
                      <w:rPr>
                        <w:spacing w:val="-2"/>
                        <w:sz w:val="24"/>
                      </w:rPr>
                      <w:t xml:space="preserve"> </w:t>
                    </w:r>
                    <w:r>
                      <w:rPr>
                        <w:sz w:val="24"/>
                      </w:rPr>
                      <w:t>этап.</w:t>
                    </w:r>
                    <w:r>
                      <w:rPr>
                        <w:spacing w:val="-1"/>
                        <w:sz w:val="24"/>
                      </w:rPr>
                      <w:t xml:space="preserve"> </w:t>
                    </w:r>
                    <w:r>
                      <w:rPr>
                        <w:sz w:val="24"/>
                      </w:rPr>
                      <w:t>9–11</w:t>
                    </w:r>
                    <w:r>
                      <w:rPr>
                        <w:spacing w:val="-4"/>
                        <w:sz w:val="24"/>
                      </w:rPr>
                      <w:t xml:space="preserve"> </w:t>
                    </w:r>
                    <w:r>
                      <w:rPr>
                        <w:spacing w:val="-2"/>
                        <w:sz w:val="24"/>
                      </w:rPr>
                      <w:t>классы</w:t>
                    </w:r>
                  </w:p>
                </w:txbxContent>
              </v:textbox>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709141">
    <w:pPr>
      <w:pStyle w:val="6"/>
      <w:spacing w:line="14" w:lineRule="auto"/>
      <w:rPr>
        <w:sz w:val="20"/>
      </w:rPr>
    </w:pPr>
    <w:r>
      <w:rPr>
        <w:sz w:val="20"/>
      </w:rPr>
      <mc:AlternateContent>
        <mc:Choice Requires="wps">
          <w:drawing>
            <wp:anchor distT="0" distB="0" distL="0" distR="0" simplePos="0" relativeHeight="251668480" behindDoc="1" locked="0" layoutInCell="1" allowOverlap="1">
              <wp:simplePos x="0" y="0"/>
              <wp:positionH relativeFrom="page">
                <wp:posOffset>1198880</wp:posOffset>
              </wp:positionH>
              <wp:positionV relativeFrom="page">
                <wp:posOffset>413385</wp:posOffset>
              </wp:positionV>
              <wp:extent cx="5161280" cy="401955"/>
              <wp:effectExtent l="0" t="0" r="0" b="0"/>
              <wp:wrapNone/>
              <wp:docPr id="40" name="Textbox 40"/>
              <wp:cNvGraphicFramePr/>
              <a:graphic xmlns:a="http://schemas.openxmlformats.org/drawingml/2006/main">
                <a:graphicData uri="http://schemas.microsoft.com/office/word/2010/wordprocessingShape">
                  <wps:wsp>
                    <wps:cNvSpPr txBox="1"/>
                    <wps:spPr>
                      <a:xfrm>
                        <a:off x="0" y="0"/>
                        <a:ext cx="5161280" cy="401955"/>
                      </a:xfrm>
                      <a:prstGeom prst="rect">
                        <a:avLst/>
                      </a:prstGeom>
                    </wps:spPr>
                    <wps:txbx>
                      <w:txbxContent>
                        <w:p w14:paraId="18E2B4EE">
                          <w:pPr>
                            <w:spacing w:before="10"/>
                            <w:ind w:left="2" w:right="2" w:firstLine="0"/>
                            <w:jc w:val="center"/>
                            <w:rPr>
                              <w:sz w:val="24"/>
                            </w:rPr>
                          </w:pPr>
                          <w:r>
                            <w:rPr>
                              <w:sz w:val="24"/>
                            </w:rPr>
                            <w:t>Всероссийская</w:t>
                          </w:r>
                          <w:r>
                            <w:rPr>
                              <w:spacing w:val="-2"/>
                              <w:sz w:val="24"/>
                            </w:rPr>
                            <w:t xml:space="preserve"> </w:t>
                          </w:r>
                          <w:r>
                            <w:rPr>
                              <w:sz w:val="24"/>
                            </w:rPr>
                            <w:t>олимпиада</w:t>
                          </w:r>
                          <w:r>
                            <w:rPr>
                              <w:spacing w:val="-3"/>
                              <w:sz w:val="24"/>
                            </w:rPr>
                            <w:t xml:space="preserve"> </w:t>
                          </w:r>
                          <w:r>
                            <w:rPr>
                              <w:sz w:val="24"/>
                            </w:rPr>
                            <w:t>школьников</w:t>
                          </w:r>
                          <w:r>
                            <w:rPr>
                              <w:spacing w:val="-3"/>
                              <w:sz w:val="24"/>
                            </w:rPr>
                            <w:t xml:space="preserve"> </w:t>
                          </w:r>
                          <w:r>
                            <w:rPr>
                              <w:sz w:val="24"/>
                            </w:rPr>
                            <w:t>по</w:t>
                          </w:r>
                          <w:r>
                            <w:rPr>
                              <w:spacing w:val="-2"/>
                              <w:sz w:val="24"/>
                            </w:rPr>
                            <w:t xml:space="preserve"> </w:t>
                          </w:r>
                          <w:r>
                            <w:rPr>
                              <w:sz w:val="24"/>
                            </w:rPr>
                            <w:t>английскому</w:t>
                          </w:r>
                          <w:r>
                            <w:rPr>
                              <w:spacing w:val="-9"/>
                              <w:sz w:val="24"/>
                            </w:rPr>
                            <w:t xml:space="preserve"> </w:t>
                          </w:r>
                          <w:r>
                            <w:rPr>
                              <w:sz w:val="24"/>
                            </w:rPr>
                            <w:t>языку</w:t>
                          </w:r>
                          <w:r>
                            <w:rPr>
                              <w:spacing w:val="-7"/>
                              <w:sz w:val="24"/>
                            </w:rPr>
                            <w:t xml:space="preserve"> </w:t>
                          </w:r>
                          <w:r>
                            <w:rPr>
                              <w:sz w:val="24"/>
                            </w:rPr>
                            <w:t>202</w:t>
                          </w:r>
                          <w:r>
                            <w:rPr>
                              <w:rFonts w:hint="default"/>
                              <w:sz w:val="24"/>
                              <w:lang w:val="ru-RU"/>
                            </w:rPr>
                            <w:t>5-2026</w:t>
                          </w:r>
                          <w:r>
                            <w:rPr>
                              <w:sz w:val="24"/>
                            </w:rPr>
                            <w:t xml:space="preserve"> уч.</w:t>
                          </w:r>
                          <w:r>
                            <w:rPr>
                              <w:spacing w:val="-1"/>
                              <w:sz w:val="24"/>
                            </w:rPr>
                            <w:t xml:space="preserve"> </w:t>
                          </w:r>
                          <w:r>
                            <w:rPr>
                              <w:spacing w:val="-5"/>
                              <w:sz w:val="24"/>
                            </w:rPr>
                            <w:t>г.</w:t>
                          </w:r>
                        </w:p>
                        <w:p w14:paraId="3BD8DEA0">
                          <w:pPr>
                            <w:spacing w:before="50"/>
                            <w:ind w:left="0" w:right="2" w:firstLine="0"/>
                            <w:jc w:val="center"/>
                            <w:rPr>
                              <w:sz w:val="24"/>
                            </w:rPr>
                          </w:pPr>
                          <w:r>
                            <w:rPr>
                              <w:sz w:val="24"/>
                            </w:rPr>
                            <w:t>Школьный</w:t>
                          </w:r>
                          <w:r>
                            <w:rPr>
                              <w:spacing w:val="-2"/>
                              <w:sz w:val="24"/>
                            </w:rPr>
                            <w:t xml:space="preserve"> </w:t>
                          </w:r>
                          <w:r>
                            <w:rPr>
                              <w:sz w:val="24"/>
                            </w:rPr>
                            <w:t>этап.</w:t>
                          </w:r>
                          <w:r>
                            <w:rPr>
                              <w:spacing w:val="-1"/>
                              <w:sz w:val="24"/>
                            </w:rPr>
                            <w:t xml:space="preserve"> </w:t>
                          </w:r>
                          <w:r>
                            <w:rPr>
                              <w:sz w:val="24"/>
                            </w:rPr>
                            <w:t>9–11</w:t>
                          </w:r>
                          <w:r>
                            <w:rPr>
                              <w:spacing w:val="-4"/>
                              <w:sz w:val="24"/>
                            </w:rPr>
                            <w:t xml:space="preserve"> </w:t>
                          </w:r>
                          <w:r>
                            <w:rPr>
                              <w:spacing w:val="-2"/>
                              <w:sz w:val="24"/>
                            </w:rPr>
                            <w:t>классы</w:t>
                          </w:r>
                        </w:p>
                      </w:txbxContent>
                    </wps:txbx>
                    <wps:bodyPr wrap="square" lIns="0" tIns="0" rIns="0" bIns="0" rtlCol="0">
                      <a:noAutofit/>
                    </wps:bodyPr>
                  </wps:wsp>
                </a:graphicData>
              </a:graphic>
            </wp:anchor>
          </w:drawing>
        </mc:Choice>
        <mc:Fallback>
          <w:pict>
            <v:shape id="Textbox 40" o:spid="_x0000_s1026" o:spt="202" type="#_x0000_t202" style="position:absolute;left:0pt;margin-left:94.4pt;margin-top:32.55pt;height:31.65pt;width:406.4pt;mso-position-horizontal-relative:page;mso-position-vertical-relative:page;z-index:-251648000;mso-width-relative:page;mso-height-relative:page;" filled="f" stroked="f" coordsize="21600,21600" o:gfxdata="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JsROXtgAAAALAQAADwAAAAAAAAABACAAAAAiAAAAZHJzL2Rvd25yZXYueG1sUEsBAhQAFAAAAAgA&#10;h07iQK789AizAQAAdgMAAA4AAAAAAAAAAQAgAAAAJwEAAGRycy9lMm9Eb2MueG1sUEsFBgAAAAAG&#10;AAYAWQEAAEwFAAAAAA==&#10;">
              <v:fill on="f" focussize="0,0"/>
              <v:stroke on="f"/>
              <v:imagedata o:title=""/>
              <o:lock v:ext="edit" aspectratio="f"/>
              <v:textbox inset="0mm,0mm,0mm,0mm">
                <w:txbxContent>
                  <w:p w14:paraId="18E2B4EE">
                    <w:pPr>
                      <w:spacing w:before="10"/>
                      <w:ind w:left="2" w:right="2" w:firstLine="0"/>
                      <w:jc w:val="center"/>
                      <w:rPr>
                        <w:sz w:val="24"/>
                      </w:rPr>
                    </w:pPr>
                    <w:r>
                      <w:rPr>
                        <w:sz w:val="24"/>
                      </w:rPr>
                      <w:t>Всероссийская</w:t>
                    </w:r>
                    <w:r>
                      <w:rPr>
                        <w:spacing w:val="-2"/>
                        <w:sz w:val="24"/>
                      </w:rPr>
                      <w:t xml:space="preserve"> </w:t>
                    </w:r>
                    <w:r>
                      <w:rPr>
                        <w:sz w:val="24"/>
                      </w:rPr>
                      <w:t>олимпиада</w:t>
                    </w:r>
                    <w:r>
                      <w:rPr>
                        <w:spacing w:val="-3"/>
                        <w:sz w:val="24"/>
                      </w:rPr>
                      <w:t xml:space="preserve"> </w:t>
                    </w:r>
                    <w:r>
                      <w:rPr>
                        <w:sz w:val="24"/>
                      </w:rPr>
                      <w:t>школьников</w:t>
                    </w:r>
                    <w:r>
                      <w:rPr>
                        <w:spacing w:val="-3"/>
                        <w:sz w:val="24"/>
                      </w:rPr>
                      <w:t xml:space="preserve"> </w:t>
                    </w:r>
                    <w:r>
                      <w:rPr>
                        <w:sz w:val="24"/>
                      </w:rPr>
                      <w:t>по</w:t>
                    </w:r>
                    <w:r>
                      <w:rPr>
                        <w:spacing w:val="-2"/>
                        <w:sz w:val="24"/>
                      </w:rPr>
                      <w:t xml:space="preserve"> </w:t>
                    </w:r>
                    <w:r>
                      <w:rPr>
                        <w:sz w:val="24"/>
                      </w:rPr>
                      <w:t>английскому</w:t>
                    </w:r>
                    <w:r>
                      <w:rPr>
                        <w:spacing w:val="-9"/>
                        <w:sz w:val="24"/>
                      </w:rPr>
                      <w:t xml:space="preserve"> </w:t>
                    </w:r>
                    <w:r>
                      <w:rPr>
                        <w:sz w:val="24"/>
                      </w:rPr>
                      <w:t>языку</w:t>
                    </w:r>
                    <w:r>
                      <w:rPr>
                        <w:spacing w:val="-7"/>
                        <w:sz w:val="24"/>
                      </w:rPr>
                      <w:t xml:space="preserve"> </w:t>
                    </w:r>
                    <w:r>
                      <w:rPr>
                        <w:sz w:val="24"/>
                      </w:rPr>
                      <w:t>202</w:t>
                    </w:r>
                    <w:r>
                      <w:rPr>
                        <w:rFonts w:hint="default"/>
                        <w:sz w:val="24"/>
                        <w:lang w:val="ru-RU"/>
                      </w:rPr>
                      <w:t>5-2026</w:t>
                    </w:r>
                    <w:r>
                      <w:rPr>
                        <w:sz w:val="24"/>
                      </w:rPr>
                      <w:t xml:space="preserve"> уч.</w:t>
                    </w:r>
                    <w:r>
                      <w:rPr>
                        <w:spacing w:val="-1"/>
                        <w:sz w:val="24"/>
                      </w:rPr>
                      <w:t xml:space="preserve"> </w:t>
                    </w:r>
                    <w:r>
                      <w:rPr>
                        <w:spacing w:val="-5"/>
                        <w:sz w:val="24"/>
                      </w:rPr>
                      <w:t>г.</w:t>
                    </w:r>
                  </w:p>
                  <w:p w14:paraId="3BD8DEA0">
                    <w:pPr>
                      <w:spacing w:before="50"/>
                      <w:ind w:left="0" w:right="2" w:firstLine="0"/>
                      <w:jc w:val="center"/>
                      <w:rPr>
                        <w:sz w:val="24"/>
                      </w:rPr>
                    </w:pPr>
                    <w:r>
                      <w:rPr>
                        <w:sz w:val="24"/>
                      </w:rPr>
                      <w:t>Школьный</w:t>
                    </w:r>
                    <w:r>
                      <w:rPr>
                        <w:spacing w:val="-2"/>
                        <w:sz w:val="24"/>
                      </w:rPr>
                      <w:t xml:space="preserve"> </w:t>
                    </w:r>
                    <w:r>
                      <w:rPr>
                        <w:sz w:val="24"/>
                      </w:rPr>
                      <w:t>этап.</w:t>
                    </w:r>
                    <w:r>
                      <w:rPr>
                        <w:spacing w:val="-1"/>
                        <w:sz w:val="24"/>
                      </w:rPr>
                      <w:t xml:space="preserve"> </w:t>
                    </w:r>
                    <w:r>
                      <w:rPr>
                        <w:sz w:val="24"/>
                      </w:rPr>
                      <w:t>9–11</w:t>
                    </w:r>
                    <w:r>
                      <w:rPr>
                        <w:spacing w:val="-4"/>
                        <w:sz w:val="24"/>
                      </w:rPr>
                      <w:t xml:space="preserve"> </w:t>
                    </w:r>
                    <w:r>
                      <w:rPr>
                        <w:spacing w:val="-2"/>
                        <w:sz w:val="24"/>
                      </w:rPr>
                      <w:t>классы</w:t>
                    </w:r>
                  </w:p>
                </w:txbxContent>
              </v:textbox>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F989F2">
    <w:pPr>
      <w:pStyle w:val="6"/>
      <w:spacing w:line="14" w:lineRule="auto"/>
      <w:rPr>
        <w:sz w:val="20"/>
      </w:rPr>
    </w:pPr>
    <w:r>
      <w:rPr>
        <w:sz w:val="20"/>
      </w:rPr>
      <mc:AlternateContent>
        <mc:Choice Requires="wps">
          <w:drawing>
            <wp:anchor distT="0" distB="0" distL="0" distR="0" simplePos="0" relativeHeight="251669504" behindDoc="1" locked="0" layoutInCell="1" allowOverlap="1">
              <wp:simplePos x="0" y="0"/>
              <wp:positionH relativeFrom="page">
                <wp:posOffset>1198880</wp:posOffset>
              </wp:positionH>
              <wp:positionV relativeFrom="page">
                <wp:posOffset>413385</wp:posOffset>
              </wp:positionV>
              <wp:extent cx="5161280" cy="401955"/>
              <wp:effectExtent l="0" t="0" r="0" b="0"/>
              <wp:wrapNone/>
              <wp:docPr id="43" name="Textbox 43"/>
              <wp:cNvGraphicFramePr/>
              <a:graphic xmlns:a="http://schemas.openxmlformats.org/drawingml/2006/main">
                <a:graphicData uri="http://schemas.microsoft.com/office/word/2010/wordprocessingShape">
                  <wps:wsp>
                    <wps:cNvSpPr txBox="1"/>
                    <wps:spPr>
                      <a:xfrm>
                        <a:off x="0" y="0"/>
                        <a:ext cx="5161280" cy="401955"/>
                      </a:xfrm>
                      <a:prstGeom prst="rect">
                        <a:avLst/>
                      </a:prstGeom>
                    </wps:spPr>
                    <wps:txbx>
                      <w:txbxContent>
                        <w:p w14:paraId="1AB40C18">
                          <w:pPr>
                            <w:spacing w:before="10"/>
                            <w:ind w:left="2" w:right="2" w:firstLine="0"/>
                            <w:jc w:val="center"/>
                            <w:rPr>
                              <w:sz w:val="24"/>
                            </w:rPr>
                          </w:pPr>
                          <w:r>
                            <w:rPr>
                              <w:sz w:val="24"/>
                            </w:rPr>
                            <w:t>Всероссийская</w:t>
                          </w:r>
                          <w:r>
                            <w:rPr>
                              <w:spacing w:val="-2"/>
                              <w:sz w:val="24"/>
                            </w:rPr>
                            <w:t xml:space="preserve"> </w:t>
                          </w:r>
                          <w:r>
                            <w:rPr>
                              <w:sz w:val="24"/>
                            </w:rPr>
                            <w:t>олимпиада</w:t>
                          </w:r>
                          <w:r>
                            <w:rPr>
                              <w:spacing w:val="-3"/>
                              <w:sz w:val="24"/>
                            </w:rPr>
                            <w:t xml:space="preserve"> </w:t>
                          </w:r>
                          <w:r>
                            <w:rPr>
                              <w:sz w:val="24"/>
                            </w:rPr>
                            <w:t>школьников</w:t>
                          </w:r>
                          <w:r>
                            <w:rPr>
                              <w:spacing w:val="-3"/>
                              <w:sz w:val="24"/>
                            </w:rPr>
                            <w:t xml:space="preserve"> </w:t>
                          </w:r>
                          <w:r>
                            <w:rPr>
                              <w:sz w:val="24"/>
                            </w:rPr>
                            <w:t>по</w:t>
                          </w:r>
                          <w:r>
                            <w:rPr>
                              <w:spacing w:val="-2"/>
                              <w:sz w:val="24"/>
                            </w:rPr>
                            <w:t xml:space="preserve"> </w:t>
                          </w:r>
                          <w:r>
                            <w:rPr>
                              <w:sz w:val="24"/>
                            </w:rPr>
                            <w:t>английскому</w:t>
                          </w:r>
                          <w:r>
                            <w:rPr>
                              <w:spacing w:val="-9"/>
                              <w:sz w:val="24"/>
                            </w:rPr>
                            <w:t xml:space="preserve"> </w:t>
                          </w:r>
                          <w:r>
                            <w:rPr>
                              <w:sz w:val="24"/>
                            </w:rPr>
                            <w:t>языку</w:t>
                          </w:r>
                          <w:r>
                            <w:rPr>
                              <w:spacing w:val="-7"/>
                              <w:sz w:val="24"/>
                            </w:rPr>
                            <w:t xml:space="preserve"> </w:t>
                          </w:r>
                          <w:r>
                            <w:rPr>
                              <w:sz w:val="24"/>
                            </w:rPr>
                            <w:t>202</w:t>
                          </w:r>
                          <w:r>
                            <w:rPr>
                              <w:rFonts w:hint="default"/>
                              <w:sz w:val="24"/>
                              <w:lang w:val="ru-RU"/>
                            </w:rPr>
                            <w:t>5-2026</w:t>
                          </w:r>
                          <w:r>
                            <w:rPr>
                              <w:sz w:val="24"/>
                            </w:rPr>
                            <w:t xml:space="preserve"> уч.</w:t>
                          </w:r>
                          <w:r>
                            <w:rPr>
                              <w:spacing w:val="-1"/>
                              <w:sz w:val="24"/>
                            </w:rPr>
                            <w:t xml:space="preserve"> </w:t>
                          </w:r>
                          <w:r>
                            <w:rPr>
                              <w:spacing w:val="-5"/>
                              <w:sz w:val="24"/>
                            </w:rPr>
                            <w:t>г.</w:t>
                          </w:r>
                        </w:p>
                        <w:p w14:paraId="1FAF164E">
                          <w:pPr>
                            <w:spacing w:before="50"/>
                            <w:ind w:left="0" w:right="2" w:firstLine="0"/>
                            <w:jc w:val="center"/>
                            <w:rPr>
                              <w:sz w:val="24"/>
                            </w:rPr>
                          </w:pPr>
                          <w:r>
                            <w:rPr>
                              <w:sz w:val="24"/>
                            </w:rPr>
                            <w:t>Школьный</w:t>
                          </w:r>
                          <w:r>
                            <w:rPr>
                              <w:spacing w:val="-2"/>
                              <w:sz w:val="24"/>
                            </w:rPr>
                            <w:t xml:space="preserve"> </w:t>
                          </w:r>
                          <w:r>
                            <w:rPr>
                              <w:sz w:val="24"/>
                            </w:rPr>
                            <w:t>этап.</w:t>
                          </w:r>
                          <w:r>
                            <w:rPr>
                              <w:spacing w:val="-1"/>
                              <w:sz w:val="24"/>
                            </w:rPr>
                            <w:t xml:space="preserve"> </w:t>
                          </w:r>
                          <w:r>
                            <w:rPr>
                              <w:sz w:val="24"/>
                            </w:rPr>
                            <w:t>9–11</w:t>
                          </w:r>
                          <w:r>
                            <w:rPr>
                              <w:spacing w:val="-4"/>
                              <w:sz w:val="24"/>
                            </w:rPr>
                            <w:t xml:space="preserve"> </w:t>
                          </w:r>
                          <w:r>
                            <w:rPr>
                              <w:spacing w:val="-2"/>
                              <w:sz w:val="24"/>
                            </w:rPr>
                            <w:t>классы</w:t>
                          </w:r>
                        </w:p>
                      </w:txbxContent>
                    </wps:txbx>
                    <wps:bodyPr wrap="square" lIns="0" tIns="0" rIns="0" bIns="0" rtlCol="0">
                      <a:noAutofit/>
                    </wps:bodyPr>
                  </wps:wsp>
                </a:graphicData>
              </a:graphic>
            </wp:anchor>
          </w:drawing>
        </mc:Choice>
        <mc:Fallback>
          <w:pict>
            <v:shape id="Textbox 43" o:spid="_x0000_s1026" o:spt="202" type="#_x0000_t202" style="position:absolute;left:0pt;margin-left:94.4pt;margin-top:32.55pt;height:31.65pt;width:406.4pt;mso-position-horizontal-relative:page;mso-position-vertical-relative:page;z-index:-251646976;mso-width-relative:page;mso-height-relative:page;" filled="f" stroked="f" coordsize="21600,21600" o:gfxdata="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CbETl7YAAAACwEAAA8AAAAAAAAAAQAgAAAAIgAAAGRycy9kb3ducmV2LnhtbFBLAQIUABQAAAAI&#10;AIdO4kDhW/uqtAEAAHYDAAAOAAAAAAAAAAEAIAAAACcBAABkcnMvZTJvRG9jLnhtbFBLBQYAAAAA&#10;BgAGAFkBAABNBQAAAAA=&#10;">
              <v:fill on="f" focussize="0,0"/>
              <v:stroke on="f"/>
              <v:imagedata o:title=""/>
              <o:lock v:ext="edit" aspectratio="f"/>
              <v:textbox inset="0mm,0mm,0mm,0mm">
                <w:txbxContent>
                  <w:p w14:paraId="1AB40C18">
                    <w:pPr>
                      <w:spacing w:before="10"/>
                      <w:ind w:left="2" w:right="2" w:firstLine="0"/>
                      <w:jc w:val="center"/>
                      <w:rPr>
                        <w:sz w:val="24"/>
                      </w:rPr>
                    </w:pPr>
                    <w:r>
                      <w:rPr>
                        <w:sz w:val="24"/>
                      </w:rPr>
                      <w:t>Всероссийская</w:t>
                    </w:r>
                    <w:r>
                      <w:rPr>
                        <w:spacing w:val="-2"/>
                        <w:sz w:val="24"/>
                      </w:rPr>
                      <w:t xml:space="preserve"> </w:t>
                    </w:r>
                    <w:r>
                      <w:rPr>
                        <w:sz w:val="24"/>
                      </w:rPr>
                      <w:t>олимпиада</w:t>
                    </w:r>
                    <w:r>
                      <w:rPr>
                        <w:spacing w:val="-3"/>
                        <w:sz w:val="24"/>
                      </w:rPr>
                      <w:t xml:space="preserve"> </w:t>
                    </w:r>
                    <w:r>
                      <w:rPr>
                        <w:sz w:val="24"/>
                      </w:rPr>
                      <w:t>школьников</w:t>
                    </w:r>
                    <w:r>
                      <w:rPr>
                        <w:spacing w:val="-3"/>
                        <w:sz w:val="24"/>
                      </w:rPr>
                      <w:t xml:space="preserve"> </w:t>
                    </w:r>
                    <w:r>
                      <w:rPr>
                        <w:sz w:val="24"/>
                      </w:rPr>
                      <w:t>по</w:t>
                    </w:r>
                    <w:r>
                      <w:rPr>
                        <w:spacing w:val="-2"/>
                        <w:sz w:val="24"/>
                      </w:rPr>
                      <w:t xml:space="preserve"> </w:t>
                    </w:r>
                    <w:r>
                      <w:rPr>
                        <w:sz w:val="24"/>
                      </w:rPr>
                      <w:t>английскому</w:t>
                    </w:r>
                    <w:r>
                      <w:rPr>
                        <w:spacing w:val="-9"/>
                        <w:sz w:val="24"/>
                      </w:rPr>
                      <w:t xml:space="preserve"> </w:t>
                    </w:r>
                    <w:r>
                      <w:rPr>
                        <w:sz w:val="24"/>
                      </w:rPr>
                      <w:t>языку</w:t>
                    </w:r>
                    <w:r>
                      <w:rPr>
                        <w:spacing w:val="-7"/>
                        <w:sz w:val="24"/>
                      </w:rPr>
                      <w:t xml:space="preserve"> </w:t>
                    </w:r>
                    <w:r>
                      <w:rPr>
                        <w:sz w:val="24"/>
                      </w:rPr>
                      <w:t>202</w:t>
                    </w:r>
                    <w:r>
                      <w:rPr>
                        <w:rFonts w:hint="default"/>
                        <w:sz w:val="24"/>
                        <w:lang w:val="ru-RU"/>
                      </w:rPr>
                      <w:t>5-2026</w:t>
                    </w:r>
                    <w:r>
                      <w:rPr>
                        <w:sz w:val="24"/>
                      </w:rPr>
                      <w:t xml:space="preserve"> уч.</w:t>
                    </w:r>
                    <w:r>
                      <w:rPr>
                        <w:spacing w:val="-1"/>
                        <w:sz w:val="24"/>
                      </w:rPr>
                      <w:t xml:space="preserve"> </w:t>
                    </w:r>
                    <w:r>
                      <w:rPr>
                        <w:spacing w:val="-5"/>
                        <w:sz w:val="24"/>
                      </w:rPr>
                      <w:t>г.</w:t>
                    </w:r>
                  </w:p>
                  <w:p w14:paraId="1FAF164E">
                    <w:pPr>
                      <w:spacing w:before="50"/>
                      <w:ind w:left="0" w:right="2" w:firstLine="0"/>
                      <w:jc w:val="center"/>
                      <w:rPr>
                        <w:sz w:val="24"/>
                      </w:rPr>
                    </w:pPr>
                    <w:r>
                      <w:rPr>
                        <w:sz w:val="24"/>
                      </w:rPr>
                      <w:t>Школьный</w:t>
                    </w:r>
                    <w:r>
                      <w:rPr>
                        <w:spacing w:val="-2"/>
                        <w:sz w:val="24"/>
                      </w:rPr>
                      <w:t xml:space="preserve"> </w:t>
                    </w:r>
                    <w:r>
                      <w:rPr>
                        <w:sz w:val="24"/>
                      </w:rPr>
                      <w:t>этап.</w:t>
                    </w:r>
                    <w:r>
                      <w:rPr>
                        <w:spacing w:val="-1"/>
                        <w:sz w:val="24"/>
                      </w:rPr>
                      <w:t xml:space="preserve"> </w:t>
                    </w:r>
                    <w:r>
                      <w:rPr>
                        <w:sz w:val="24"/>
                      </w:rPr>
                      <w:t>9–11</w:t>
                    </w:r>
                    <w:r>
                      <w:rPr>
                        <w:spacing w:val="-4"/>
                        <w:sz w:val="24"/>
                      </w:rPr>
                      <w:t xml:space="preserve"> </w:t>
                    </w:r>
                    <w:r>
                      <w:rPr>
                        <w:spacing w:val="-2"/>
                        <w:sz w:val="24"/>
                      </w:rPr>
                      <w:t>классы</w:t>
                    </w:r>
                  </w:p>
                </w:txbxContent>
              </v:textbox>
            </v:shape>
          </w:pict>
        </mc:Fallback>
      </mc:AlternateContent>
    </w:r>
    <w:r>
      <w:rPr>
        <w:sz w:val="20"/>
      </w:rPr>
      <mc:AlternateContent>
        <mc:Choice Requires="wps">
          <w:drawing>
            <wp:anchor distT="0" distB="0" distL="0" distR="0" simplePos="0" relativeHeight="251669504" behindDoc="1" locked="0" layoutInCell="1" allowOverlap="1">
              <wp:simplePos x="0" y="0"/>
              <wp:positionH relativeFrom="page">
                <wp:posOffset>3063240</wp:posOffset>
              </wp:positionH>
              <wp:positionV relativeFrom="page">
                <wp:posOffset>972820</wp:posOffset>
              </wp:positionV>
              <wp:extent cx="1444625" cy="222885"/>
              <wp:effectExtent l="0" t="0" r="0" b="0"/>
              <wp:wrapNone/>
              <wp:docPr id="44" name="Textbox 44"/>
              <wp:cNvGraphicFramePr/>
              <a:graphic xmlns:a="http://schemas.openxmlformats.org/drawingml/2006/main">
                <a:graphicData uri="http://schemas.microsoft.com/office/word/2010/wordprocessingShape">
                  <wps:wsp>
                    <wps:cNvSpPr txBox="1"/>
                    <wps:spPr>
                      <a:xfrm>
                        <a:off x="0" y="0"/>
                        <a:ext cx="1444625" cy="222885"/>
                      </a:xfrm>
                      <a:prstGeom prst="rect">
                        <a:avLst/>
                      </a:prstGeom>
                    </wps:spPr>
                    <wps:txbx>
                      <w:txbxContent>
                        <w:p w14:paraId="7C4D03E4">
                          <w:pPr>
                            <w:spacing w:before="9"/>
                            <w:ind w:left="20" w:right="0" w:firstLine="0"/>
                            <w:jc w:val="left"/>
                            <w:rPr>
                              <w:b/>
                              <w:sz w:val="28"/>
                            </w:rPr>
                          </w:pPr>
                          <w:r>
                            <w:rPr>
                              <w:b/>
                              <w:sz w:val="28"/>
                            </w:rPr>
                            <w:t>ANSWER</w:t>
                          </w:r>
                          <w:r>
                            <w:rPr>
                              <w:b/>
                              <w:spacing w:val="-6"/>
                              <w:sz w:val="28"/>
                            </w:rPr>
                            <w:t xml:space="preserve"> </w:t>
                          </w:r>
                          <w:r>
                            <w:rPr>
                              <w:b/>
                              <w:spacing w:val="-2"/>
                              <w:sz w:val="28"/>
                            </w:rPr>
                            <w:t>SHEET</w:t>
                          </w:r>
                        </w:p>
                      </w:txbxContent>
                    </wps:txbx>
                    <wps:bodyPr wrap="square" lIns="0" tIns="0" rIns="0" bIns="0" rtlCol="0">
                      <a:noAutofit/>
                    </wps:bodyPr>
                  </wps:wsp>
                </a:graphicData>
              </a:graphic>
            </wp:anchor>
          </w:drawing>
        </mc:Choice>
        <mc:Fallback>
          <w:pict>
            <v:shape id="Textbox 44" o:spid="_x0000_s1026" o:spt="202" type="#_x0000_t202" style="position:absolute;left:0pt;margin-left:241.2pt;margin-top:76.6pt;height:17.55pt;width:113.75pt;mso-position-horizontal-relative:page;mso-position-vertical-relative:page;z-index:-251646976;mso-width-relative:page;mso-height-relative:page;" filled="f" stroked="f" coordsize="21600,21600" o:gfxdata="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BLrF732gAAAAsBAAAPAAAAAAAAAAEAIAAAACIAAABkcnMvZG93bnJldi54bWxQSwECFAAUAAAA&#10;CACHTuJAk03kA7MBAAB2AwAADgAAAAAAAAABACAAAAApAQAAZHJzL2Uyb0RvYy54bWxQSwUGAAAA&#10;AAYABgBZAQAATgUAAAAA&#10;">
              <v:fill on="f" focussize="0,0"/>
              <v:stroke on="f"/>
              <v:imagedata o:title=""/>
              <o:lock v:ext="edit" aspectratio="f"/>
              <v:textbox inset="0mm,0mm,0mm,0mm">
                <w:txbxContent>
                  <w:p w14:paraId="7C4D03E4">
                    <w:pPr>
                      <w:spacing w:before="9"/>
                      <w:ind w:left="20" w:right="0" w:firstLine="0"/>
                      <w:jc w:val="left"/>
                      <w:rPr>
                        <w:b/>
                        <w:sz w:val="28"/>
                      </w:rPr>
                    </w:pPr>
                    <w:r>
                      <w:rPr>
                        <w:b/>
                        <w:sz w:val="28"/>
                      </w:rPr>
                      <w:t>ANSWER</w:t>
                    </w:r>
                    <w:r>
                      <w:rPr>
                        <w:b/>
                        <w:spacing w:val="-6"/>
                        <w:sz w:val="28"/>
                      </w:rPr>
                      <w:t xml:space="preserve"> </w:t>
                    </w:r>
                    <w:r>
                      <w:rPr>
                        <w:b/>
                        <w:spacing w:val="-2"/>
                        <w:sz w:val="28"/>
                      </w:rPr>
                      <w:t>SHEET</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multilevel"/>
    <w:tmpl w:val="BF205925"/>
    <w:lvl w:ilvl="0" w:tentative="0">
      <w:start w:val="0"/>
      <w:numFmt w:val="bullet"/>
      <w:lvlText w:val=""/>
      <w:lvlJc w:val="left"/>
      <w:pPr>
        <w:ind w:left="868" w:hanging="370"/>
      </w:pPr>
      <w:rPr>
        <w:rFonts w:hint="default" w:ascii="Wingdings" w:hAnsi="Wingdings" w:eastAsia="Wingdings" w:cs="Wingdings"/>
        <w:b w:val="0"/>
        <w:bCs w:val="0"/>
        <w:i w:val="0"/>
        <w:iCs w:val="0"/>
        <w:spacing w:val="0"/>
        <w:w w:val="100"/>
        <w:sz w:val="28"/>
        <w:szCs w:val="28"/>
        <w:lang w:val="en-US" w:eastAsia="en-US" w:bidi="ar-SA"/>
      </w:rPr>
    </w:lvl>
    <w:lvl w:ilvl="1" w:tentative="0">
      <w:start w:val="0"/>
      <w:numFmt w:val="bullet"/>
      <w:lvlText w:val="•"/>
      <w:lvlJc w:val="left"/>
      <w:pPr>
        <w:ind w:left="1767" w:hanging="370"/>
      </w:pPr>
      <w:rPr>
        <w:rFonts w:hint="default"/>
        <w:lang w:val="en-US" w:eastAsia="en-US" w:bidi="ar-SA"/>
      </w:rPr>
    </w:lvl>
    <w:lvl w:ilvl="2" w:tentative="0">
      <w:start w:val="0"/>
      <w:numFmt w:val="bullet"/>
      <w:lvlText w:val="•"/>
      <w:lvlJc w:val="left"/>
      <w:pPr>
        <w:ind w:left="2675" w:hanging="370"/>
      </w:pPr>
      <w:rPr>
        <w:rFonts w:hint="default"/>
        <w:lang w:val="en-US" w:eastAsia="en-US" w:bidi="ar-SA"/>
      </w:rPr>
    </w:lvl>
    <w:lvl w:ilvl="3" w:tentative="0">
      <w:start w:val="0"/>
      <w:numFmt w:val="bullet"/>
      <w:lvlText w:val="•"/>
      <w:lvlJc w:val="left"/>
      <w:pPr>
        <w:ind w:left="3583" w:hanging="370"/>
      </w:pPr>
      <w:rPr>
        <w:rFonts w:hint="default"/>
        <w:lang w:val="en-US" w:eastAsia="en-US" w:bidi="ar-SA"/>
      </w:rPr>
    </w:lvl>
    <w:lvl w:ilvl="4" w:tentative="0">
      <w:start w:val="0"/>
      <w:numFmt w:val="bullet"/>
      <w:lvlText w:val="•"/>
      <w:lvlJc w:val="left"/>
      <w:pPr>
        <w:ind w:left="4490" w:hanging="370"/>
      </w:pPr>
      <w:rPr>
        <w:rFonts w:hint="default"/>
        <w:lang w:val="en-US" w:eastAsia="en-US" w:bidi="ar-SA"/>
      </w:rPr>
    </w:lvl>
    <w:lvl w:ilvl="5" w:tentative="0">
      <w:start w:val="0"/>
      <w:numFmt w:val="bullet"/>
      <w:lvlText w:val="•"/>
      <w:lvlJc w:val="left"/>
      <w:pPr>
        <w:ind w:left="5398" w:hanging="370"/>
      </w:pPr>
      <w:rPr>
        <w:rFonts w:hint="default"/>
        <w:lang w:val="en-US" w:eastAsia="en-US" w:bidi="ar-SA"/>
      </w:rPr>
    </w:lvl>
    <w:lvl w:ilvl="6" w:tentative="0">
      <w:start w:val="0"/>
      <w:numFmt w:val="bullet"/>
      <w:lvlText w:val="•"/>
      <w:lvlJc w:val="left"/>
      <w:pPr>
        <w:ind w:left="6306" w:hanging="370"/>
      </w:pPr>
      <w:rPr>
        <w:rFonts w:hint="default"/>
        <w:lang w:val="en-US" w:eastAsia="en-US" w:bidi="ar-SA"/>
      </w:rPr>
    </w:lvl>
    <w:lvl w:ilvl="7" w:tentative="0">
      <w:start w:val="0"/>
      <w:numFmt w:val="bullet"/>
      <w:lvlText w:val="•"/>
      <w:lvlJc w:val="left"/>
      <w:pPr>
        <w:ind w:left="7213" w:hanging="370"/>
      </w:pPr>
      <w:rPr>
        <w:rFonts w:hint="default"/>
        <w:lang w:val="en-US" w:eastAsia="en-US" w:bidi="ar-SA"/>
      </w:rPr>
    </w:lvl>
    <w:lvl w:ilvl="8" w:tentative="0">
      <w:start w:val="0"/>
      <w:numFmt w:val="bullet"/>
      <w:lvlText w:val="•"/>
      <w:lvlJc w:val="left"/>
      <w:pPr>
        <w:ind w:left="8121" w:hanging="370"/>
      </w:pPr>
      <w:rPr>
        <w:rFonts w:hint="default"/>
        <w:lang w:val="en-US" w:eastAsia="en-US" w:bidi="ar-SA"/>
      </w:rPr>
    </w:lvl>
  </w:abstractNum>
  <w:abstractNum w:abstractNumId="1">
    <w:nsid w:val="CF092B84"/>
    <w:multiLevelType w:val="multilevel"/>
    <w:tmpl w:val="CF092B84"/>
    <w:lvl w:ilvl="0" w:tentative="0">
      <w:start w:val="1"/>
      <w:numFmt w:val="decimal"/>
      <w:lvlText w:val="%1."/>
      <w:lvlJc w:val="left"/>
      <w:pPr>
        <w:ind w:left="868" w:hanging="370"/>
        <w:jc w:val="right"/>
      </w:pPr>
      <w:rPr>
        <w:rFonts w:hint="default" w:ascii="Times New Roman" w:hAnsi="Times New Roman" w:eastAsia="Times New Roman" w:cs="Times New Roman"/>
        <w:b/>
        <w:bCs/>
        <w:i w:val="0"/>
        <w:iCs w:val="0"/>
        <w:spacing w:val="0"/>
        <w:w w:val="100"/>
        <w:sz w:val="28"/>
        <w:szCs w:val="28"/>
        <w:lang w:val="en-US" w:eastAsia="en-US" w:bidi="ar-SA"/>
      </w:rPr>
    </w:lvl>
    <w:lvl w:ilvl="1" w:tentative="0">
      <w:start w:val="0"/>
      <w:numFmt w:val="bullet"/>
      <w:lvlText w:val="•"/>
      <w:lvlJc w:val="left"/>
      <w:pPr>
        <w:ind w:left="1767" w:hanging="370"/>
      </w:pPr>
      <w:rPr>
        <w:rFonts w:hint="default"/>
        <w:lang w:val="en-US" w:eastAsia="en-US" w:bidi="ar-SA"/>
      </w:rPr>
    </w:lvl>
    <w:lvl w:ilvl="2" w:tentative="0">
      <w:start w:val="0"/>
      <w:numFmt w:val="bullet"/>
      <w:lvlText w:val="•"/>
      <w:lvlJc w:val="left"/>
      <w:pPr>
        <w:ind w:left="2675" w:hanging="370"/>
      </w:pPr>
      <w:rPr>
        <w:rFonts w:hint="default"/>
        <w:lang w:val="en-US" w:eastAsia="en-US" w:bidi="ar-SA"/>
      </w:rPr>
    </w:lvl>
    <w:lvl w:ilvl="3" w:tentative="0">
      <w:start w:val="0"/>
      <w:numFmt w:val="bullet"/>
      <w:lvlText w:val="•"/>
      <w:lvlJc w:val="left"/>
      <w:pPr>
        <w:ind w:left="3583" w:hanging="370"/>
      </w:pPr>
      <w:rPr>
        <w:rFonts w:hint="default"/>
        <w:lang w:val="en-US" w:eastAsia="en-US" w:bidi="ar-SA"/>
      </w:rPr>
    </w:lvl>
    <w:lvl w:ilvl="4" w:tentative="0">
      <w:start w:val="0"/>
      <w:numFmt w:val="bullet"/>
      <w:lvlText w:val="•"/>
      <w:lvlJc w:val="left"/>
      <w:pPr>
        <w:ind w:left="4490" w:hanging="370"/>
      </w:pPr>
      <w:rPr>
        <w:rFonts w:hint="default"/>
        <w:lang w:val="en-US" w:eastAsia="en-US" w:bidi="ar-SA"/>
      </w:rPr>
    </w:lvl>
    <w:lvl w:ilvl="5" w:tentative="0">
      <w:start w:val="0"/>
      <w:numFmt w:val="bullet"/>
      <w:lvlText w:val="•"/>
      <w:lvlJc w:val="left"/>
      <w:pPr>
        <w:ind w:left="5398" w:hanging="370"/>
      </w:pPr>
      <w:rPr>
        <w:rFonts w:hint="default"/>
        <w:lang w:val="en-US" w:eastAsia="en-US" w:bidi="ar-SA"/>
      </w:rPr>
    </w:lvl>
    <w:lvl w:ilvl="6" w:tentative="0">
      <w:start w:val="0"/>
      <w:numFmt w:val="bullet"/>
      <w:lvlText w:val="•"/>
      <w:lvlJc w:val="left"/>
      <w:pPr>
        <w:ind w:left="6306" w:hanging="370"/>
      </w:pPr>
      <w:rPr>
        <w:rFonts w:hint="default"/>
        <w:lang w:val="en-US" w:eastAsia="en-US" w:bidi="ar-SA"/>
      </w:rPr>
    </w:lvl>
    <w:lvl w:ilvl="7" w:tentative="0">
      <w:start w:val="0"/>
      <w:numFmt w:val="bullet"/>
      <w:lvlText w:val="•"/>
      <w:lvlJc w:val="left"/>
      <w:pPr>
        <w:ind w:left="7213" w:hanging="370"/>
      </w:pPr>
      <w:rPr>
        <w:rFonts w:hint="default"/>
        <w:lang w:val="en-US" w:eastAsia="en-US" w:bidi="ar-SA"/>
      </w:rPr>
    </w:lvl>
    <w:lvl w:ilvl="8" w:tentative="0">
      <w:start w:val="0"/>
      <w:numFmt w:val="bullet"/>
      <w:lvlText w:val="•"/>
      <w:lvlJc w:val="left"/>
      <w:pPr>
        <w:ind w:left="8121" w:hanging="370"/>
      </w:pPr>
      <w:rPr>
        <w:rFonts w:hint="default"/>
        <w:lang w:val="en-US" w:eastAsia="en-US" w:bidi="ar-SA"/>
      </w:rPr>
    </w:lvl>
  </w:abstractNum>
  <w:abstractNum w:abstractNumId="2">
    <w:nsid w:val="0053208E"/>
    <w:multiLevelType w:val="multilevel"/>
    <w:tmpl w:val="0053208E"/>
    <w:lvl w:ilvl="0" w:tentative="0">
      <w:start w:val="1"/>
      <w:numFmt w:val="decimal"/>
      <w:lvlText w:val="%1."/>
      <w:lvlJc w:val="left"/>
      <w:pPr>
        <w:ind w:left="568" w:hanging="360"/>
        <w:jc w:val="left"/>
      </w:pPr>
      <w:rPr>
        <w:rFonts w:hint="default" w:ascii="Times New Roman" w:hAnsi="Times New Roman" w:eastAsia="Times New Roman" w:cs="Times New Roman"/>
        <w:b/>
        <w:bCs/>
        <w:i w:val="0"/>
        <w:iCs w:val="0"/>
        <w:spacing w:val="0"/>
        <w:w w:val="100"/>
        <w:sz w:val="28"/>
        <w:szCs w:val="28"/>
        <w:lang w:val="en-US" w:eastAsia="en-US" w:bidi="ar-SA"/>
      </w:rPr>
    </w:lvl>
    <w:lvl w:ilvl="1" w:tentative="0">
      <w:start w:val="0"/>
      <w:numFmt w:val="bullet"/>
      <w:lvlText w:val="•"/>
      <w:lvlJc w:val="left"/>
      <w:pPr>
        <w:ind w:left="1497" w:hanging="360"/>
      </w:pPr>
      <w:rPr>
        <w:rFonts w:hint="default"/>
        <w:lang w:val="en-US" w:eastAsia="en-US" w:bidi="ar-SA"/>
      </w:rPr>
    </w:lvl>
    <w:lvl w:ilvl="2" w:tentative="0">
      <w:start w:val="0"/>
      <w:numFmt w:val="bullet"/>
      <w:lvlText w:val="•"/>
      <w:lvlJc w:val="left"/>
      <w:pPr>
        <w:ind w:left="2435" w:hanging="360"/>
      </w:pPr>
      <w:rPr>
        <w:rFonts w:hint="default"/>
        <w:lang w:val="en-US" w:eastAsia="en-US" w:bidi="ar-SA"/>
      </w:rPr>
    </w:lvl>
    <w:lvl w:ilvl="3" w:tentative="0">
      <w:start w:val="0"/>
      <w:numFmt w:val="bullet"/>
      <w:lvlText w:val="•"/>
      <w:lvlJc w:val="left"/>
      <w:pPr>
        <w:ind w:left="3373" w:hanging="360"/>
      </w:pPr>
      <w:rPr>
        <w:rFonts w:hint="default"/>
        <w:lang w:val="en-US" w:eastAsia="en-US" w:bidi="ar-SA"/>
      </w:rPr>
    </w:lvl>
    <w:lvl w:ilvl="4" w:tentative="0">
      <w:start w:val="0"/>
      <w:numFmt w:val="bullet"/>
      <w:lvlText w:val="•"/>
      <w:lvlJc w:val="left"/>
      <w:pPr>
        <w:ind w:left="4310" w:hanging="360"/>
      </w:pPr>
      <w:rPr>
        <w:rFonts w:hint="default"/>
        <w:lang w:val="en-US" w:eastAsia="en-US" w:bidi="ar-SA"/>
      </w:rPr>
    </w:lvl>
    <w:lvl w:ilvl="5" w:tentative="0">
      <w:start w:val="0"/>
      <w:numFmt w:val="bullet"/>
      <w:lvlText w:val="•"/>
      <w:lvlJc w:val="left"/>
      <w:pPr>
        <w:ind w:left="5248" w:hanging="360"/>
      </w:pPr>
      <w:rPr>
        <w:rFonts w:hint="default"/>
        <w:lang w:val="en-US" w:eastAsia="en-US" w:bidi="ar-SA"/>
      </w:rPr>
    </w:lvl>
    <w:lvl w:ilvl="6" w:tentative="0">
      <w:start w:val="0"/>
      <w:numFmt w:val="bullet"/>
      <w:lvlText w:val="•"/>
      <w:lvlJc w:val="left"/>
      <w:pPr>
        <w:ind w:left="6186" w:hanging="360"/>
      </w:pPr>
      <w:rPr>
        <w:rFonts w:hint="default"/>
        <w:lang w:val="en-US" w:eastAsia="en-US" w:bidi="ar-SA"/>
      </w:rPr>
    </w:lvl>
    <w:lvl w:ilvl="7" w:tentative="0">
      <w:start w:val="0"/>
      <w:numFmt w:val="bullet"/>
      <w:lvlText w:val="•"/>
      <w:lvlJc w:val="left"/>
      <w:pPr>
        <w:ind w:left="7123" w:hanging="360"/>
      </w:pPr>
      <w:rPr>
        <w:rFonts w:hint="default"/>
        <w:lang w:val="en-US" w:eastAsia="en-US" w:bidi="ar-SA"/>
      </w:rPr>
    </w:lvl>
    <w:lvl w:ilvl="8" w:tentative="0">
      <w:start w:val="0"/>
      <w:numFmt w:val="bullet"/>
      <w:lvlText w:val="•"/>
      <w:lvlJc w:val="left"/>
      <w:pPr>
        <w:ind w:left="8061" w:hanging="360"/>
      </w:pPr>
      <w:rPr>
        <w:rFonts w:hint="default"/>
        <w:lang w:val="en-US" w:eastAsia="en-US" w:bidi="ar-SA"/>
      </w:rPr>
    </w:lvl>
  </w:abstractNum>
  <w:abstractNum w:abstractNumId="3">
    <w:nsid w:val="59ADCABA"/>
    <w:multiLevelType w:val="multilevel"/>
    <w:tmpl w:val="59ADCABA"/>
    <w:lvl w:ilvl="0" w:tentative="0">
      <w:start w:val="11"/>
      <w:numFmt w:val="decimal"/>
      <w:lvlText w:val="%1."/>
      <w:lvlJc w:val="left"/>
      <w:pPr>
        <w:ind w:left="549" w:hanging="411"/>
        <w:jc w:val="left"/>
      </w:pPr>
      <w:rPr>
        <w:rFonts w:hint="default" w:ascii="Times New Roman" w:hAnsi="Times New Roman" w:eastAsia="Times New Roman" w:cs="Times New Roman"/>
        <w:b/>
        <w:bCs/>
        <w:i w:val="0"/>
        <w:iCs w:val="0"/>
        <w:spacing w:val="0"/>
        <w:w w:val="100"/>
        <w:sz w:val="28"/>
        <w:szCs w:val="28"/>
        <w:lang w:val="en-US" w:eastAsia="en-US" w:bidi="ar-SA"/>
      </w:rPr>
    </w:lvl>
    <w:lvl w:ilvl="1" w:tentative="0">
      <w:start w:val="0"/>
      <w:numFmt w:val="bullet"/>
      <w:lvlText w:val="•"/>
      <w:lvlJc w:val="left"/>
      <w:pPr>
        <w:ind w:left="1479" w:hanging="411"/>
      </w:pPr>
      <w:rPr>
        <w:rFonts w:hint="default"/>
        <w:lang w:val="en-US" w:eastAsia="en-US" w:bidi="ar-SA"/>
      </w:rPr>
    </w:lvl>
    <w:lvl w:ilvl="2" w:tentative="0">
      <w:start w:val="0"/>
      <w:numFmt w:val="bullet"/>
      <w:lvlText w:val="•"/>
      <w:lvlJc w:val="left"/>
      <w:pPr>
        <w:ind w:left="2419" w:hanging="411"/>
      </w:pPr>
      <w:rPr>
        <w:rFonts w:hint="default"/>
        <w:lang w:val="en-US" w:eastAsia="en-US" w:bidi="ar-SA"/>
      </w:rPr>
    </w:lvl>
    <w:lvl w:ilvl="3" w:tentative="0">
      <w:start w:val="0"/>
      <w:numFmt w:val="bullet"/>
      <w:lvlText w:val="•"/>
      <w:lvlJc w:val="left"/>
      <w:pPr>
        <w:ind w:left="3359" w:hanging="411"/>
      </w:pPr>
      <w:rPr>
        <w:rFonts w:hint="default"/>
        <w:lang w:val="en-US" w:eastAsia="en-US" w:bidi="ar-SA"/>
      </w:rPr>
    </w:lvl>
    <w:lvl w:ilvl="4" w:tentative="0">
      <w:start w:val="0"/>
      <w:numFmt w:val="bullet"/>
      <w:lvlText w:val="•"/>
      <w:lvlJc w:val="left"/>
      <w:pPr>
        <w:ind w:left="4298" w:hanging="411"/>
      </w:pPr>
      <w:rPr>
        <w:rFonts w:hint="default"/>
        <w:lang w:val="en-US" w:eastAsia="en-US" w:bidi="ar-SA"/>
      </w:rPr>
    </w:lvl>
    <w:lvl w:ilvl="5" w:tentative="0">
      <w:start w:val="0"/>
      <w:numFmt w:val="bullet"/>
      <w:lvlText w:val="•"/>
      <w:lvlJc w:val="left"/>
      <w:pPr>
        <w:ind w:left="5238" w:hanging="411"/>
      </w:pPr>
      <w:rPr>
        <w:rFonts w:hint="default"/>
        <w:lang w:val="en-US" w:eastAsia="en-US" w:bidi="ar-SA"/>
      </w:rPr>
    </w:lvl>
    <w:lvl w:ilvl="6" w:tentative="0">
      <w:start w:val="0"/>
      <w:numFmt w:val="bullet"/>
      <w:lvlText w:val="•"/>
      <w:lvlJc w:val="left"/>
      <w:pPr>
        <w:ind w:left="6178" w:hanging="411"/>
      </w:pPr>
      <w:rPr>
        <w:rFonts w:hint="default"/>
        <w:lang w:val="en-US" w:eastAsia="en-US" w:bidi="ar-SA"/>
      </w:rPr>
    </w:lvl>
    <w:lvl w:ilvl="7" w:tentative="0">
      <w:start w:val="0"/>
      <w:numFmt w:val="bullet"/>
      <w:lvlText w:val="•"/>
      <w:lvlJc w:val="left"/>
      <w:pPr>
        <w:ind w:left="7117" w:hanging="411"/>
      </w:pPr>
      <w:rPr>
        <w:rFonts w:hint="default"/>
        <w:lang w:val="en-US" w:eastAsia="en-US" w:bidi="ar-SA"/>
      </w:rPr>
    </w:lvl>
    <w:lvl w:ilvl="8" w:tentative="0">
      <w:start w:val="0"/>
      <w:numFmt w:val="bullet"/>
      <w:lvlText w:val="•"/>
      <w:lvlJc w:val="left"/>
      <w:pPr>
        <w:ind w:left="8057" w:hanging="411"/>
      </w:pPr>
      <w:rPr>
        <w:rFonts w:hint="default"/>
        <w:lang w:val="en-US" w:eastAsia="en-US" w:bidi="ar-S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6"/>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shapeLayoutLikeWW8/>
    <w:compatSetting w:name="compatibilityMode" w:uri="http://schemas.microsoft.com/office/word" w:val="14"/>
  </w:compat>
  <w:rsids>
    <w:rsidRoot w:val="00000000"/>
    <w:rsid w:val="15434397"/>
    <w:rsid w:val="73A478C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List Paragraph"/>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en-US" w:eastAsia="en-US" w:bidi="ar-SA"/>
    </w:rPr>
  </w:style>
  <w:style w:type="paragraph" w:styleId="2">
    <w:name w:val="heading 1"/>
    <w:basedOn w:val="1"/>
    <w:qFormat/>
    <w:uiPriority w:val="1"/>
    <w:pPr>
      <w:spacing w:before="119"/>
      <w:ind w:left="128"/>
      <w:outlineLvl w:val="1"/>
    </w:pPr>
    <w:rPr>
      <w:rFonts w:ascii="Times New Roman" w:hAnsi="Times New Roman" w:eastAsia="Times New Roman" w:cs="Times New Roman"/>
      <w:b/>
      <w:bCs/>
      <w:sz w:val="28"/>
      <w:szCs w:val="28"/>
      <w:lang w:val="en-US" w:eastAsia="en-US" w:bidi="ar-SA"/>
    </w:rPr>
  </w:style>
  <w:style w:type="character" w:default="1" w:styleId="3">
    <w:name w:val="Default Paragraph Font"/>
    <w:semiHidden/>
    <w:unhideWhenUsed/>
    <w:qFormat/>
    <w:uiPriority w:val="1"/>
  </w:style>
  <w:style w:type="table" w:default="1" w:styleId="4">
    <w:name w:val="Normal Table"/>
    <w:semiHidden/>
    <w:uiPriority w:val="0"/>
    <w:tblPr>
      <w:tblCellMar>
        <w:top w:w="0" w:type="dxa"/>
        <w:left w:w="108" w:type="dxa"/>
        <w:bottom w:w="0" w:type="dxa"/>
        <w:right w:w="108" w:type="dxa"/>
      </w:tblCellMar>
    </w:tblPr>
  </w:style>
  <w:style w:type="paragraph" w:styleId="5">
    <w:name w:val="header"/>
    <w:basedOn w:val="1"/>
    <w:uiPriority w:val="0"/>
    <w:pPr>
      <w:tabs>
        <w:tab w:val="center" w:pos="4153"/>
        <w:tab w:val="right" w:pos="8306"/>
      </w:tabs>
    </w:pPr>
  </w:style>
  <w:style w:type="paragraph" w:styleId="6">
    <w:name w:val="Body Text"/>
    <w:basedOn w:val="1"/>
    <w:qFormat/>
    <w:uiPriority w:val="1"/>
    <w:rPr>
      <w:rFonts w:ascii="Times New Roman" w:hAnsi="Times New Roman" w:eastAsia="Times New Roman" w:cs="Times New Roman"/>
      <w:sz w:val="28"/>
      <w:szCs w:val="28"/>
      <w:lang w:val="en-US" w:eastAsia="en-US" w:bidi="ar-SA"/>
    </w:rPr>
  </w:style>
  <w:style w:type="table" w:customStyle="1" w:styleId="7">
    <w:name w:val="Table Normal"/>
    <w:semiHidden/>
    <w:unhideWhenUsed/>
    <w:qFormat/>
    <w:uiPriority w:val="2"/>
    <w:tblPr>
      <w:tblCellMar>
        <w:top w:w="0" w:type="dxa"/>
        <w:left w:w="0" w:type="dxa"/>
        <w:bottom w:w="0" w:type="dxa"/>
        <w:right w:w="0" w:type="dxa"/>
      </w:tblCellMar>
    </w:tblPr>
  </w:style>
  <w:style w:type="paragraph" w:styleId="8">
    <w:name w:val="List Paragraph"/>
    <w:basedOn w:val="1"/>
    <w:qFormat/>
    <w:uiPriority w:val="1"/>
    <w:pPr>
      <w:ind w:left="548" w:hanging="410"/>
    </w:pPr>
    <w:rPr>
      <w:rFonts w:ascii="Times New Roman" w:hAnsi="Times New Roman" w:eastAsia="Times New Roman" w:cs="Times New Roman"/>
      <w:lang w:val="en-US" w:eastAsia="en-US" w:bidi="ar-SA"/>
    </w:rPr>
  </w:style>
  <w:style w:type="paragraph" w:customStyle="1" w:styleId="9">
    <w:name w:val="Table Paragraph"/>
    <w:basedOn w:val="1"/>
    <w:qFormat/>
    <w:uiPriority w:val="1"/>
    <w:pPr>
      <w:jc w:val="center"/>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theme" Target="theme/theme1.xml"/><Relationship Id="rId24" Type="http://schemas.openxmlformats.org/officeDocument/2006/relationships/footer" Target="footer10.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header" Target="header9.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header" Target="header7.xml"/><Relationship Id="rId16" Type="http://schemas.openxmlformats.org/officeDocument/2006/relationships/footer" Target="footer6.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TotalTime>4</TotalTime>
  <ScaleCrop>false</ScaleCrop>
  <LinksUpToDate>false</LinksUpToDate>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2025-09-14T06:40:00Z</dcterms:created>
  <dc:creator>Windows User</dc:creator>
  <cp:lastModifiedBy>User</cp:lastModifiedBy>
  <dcterms:modified xsi:type="dcterms:W3CDTF">2025-09-16T01:39:31Z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2020-10-02T00:00:00Z</vt:filetime>
  </property>
  <property fmtid="{D5CDD505-2E9C-101B-9397-08002B2CF9AE}" pid="3" name="Creator">
    <vt:lpwstr>Microsoft® Word 2010</vt:lpwstr>
  </property>
  <property fmtid="{D5CDD505-2E9C-101B-9397-08002B2CF9AE}" pid="4" name="LastSaved">
    <vt:filetime>2025-09-14T00:00:00Z</vt:filetime>
  </property>
  <property fmtid="{D5CDD505-2E9C-101B-9397-08002B2CF9AE}" pid="5" name="Producer">
    <vt:lpwstr>Microsoft® Word 2010</vt:lpwstr>
  </property>
  <property fmtid="{D5CDD505-2E9C-101B-9397-08002B2CF9AE}" pid="6" name="KSOProductBuildVer">
    <vt:lpwstr>1049-12.2.0.22549</vt:lpwstr>
  </property>
  <property fmtid="{D5CDD505-2E9C-101B-9397-08002B2CF9AE}" pid="7" name="ICV">
    <vt:lpwstr>E050D2D1325846BF96E5C4BF1502FC97_12</vt:lpwstr>
  </property>
</Properties>
</file>